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7876de3" w14:textId="7876de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Техникалық және кәсіптік, орта білімнен кейінгі білімнің білім беру бағдарламаларын іске асыратын білім беру ұйымдарына оқуға қабылдаудың үлгілік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2018 жылғы 18 қазандағы № 578 бұйрығы. Қазақстан Республикасының Әділет министрлігінде 2018 жылғы 7 қарашада № 17705 болып тіркелді.</w:t>
      </w:r>
    </w:p>
    <w:p>
      <w:pPr>
        <w:spacing w:after="0"/>
        <w:ind w:left="0"/>
        <w:jc w:val="both"/>
      </w:pPr>
      <w:r>
        <w:rPr>
          <w:rFonts w:ascii="Times New Roman"/>
          <w:b w:val="false"/>
          <w:i w:val="false"/>
          <w:color w:val="ff0000"/>
          <w:sz w:val="28"/>
        </w:rPr>
        <w:t xml:space="preserve">
      Ескерту. Бұйрықтың тақырыбы жаңа редакцияда – ҚР Білім және ғылым министрінің 12.05.2020 </w:t>
      </w:r>
      <w:r>
        <w:rPr>
          <w:rFonts w:ascii="Times New Roman"/>
          <w:b w:val="false"/>
          <w:i w:val="false"/>
          <w:color w:val="ff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 w:id="0"/>
    <w:p>
      <w:pPr>
        <w:spacing w:after="0"/>
        <w:ind w:left="0"/>
        <w:jc w:val="both"/>
      </w:pPr>
      <w:r>
        <w:rPr>
          <w:rFonts w:ascii="Times New Roman"/>
          <w:b w:val="false"/>
          <w:i w:val="false"/>
          <w:color w:val="000000"/>
          <w:sz w:val="28"/>
        </w:rPr>
        <w:t xml:space="preserve">
      "Білім туралы" 2007 жылғы 27 шілдедегі Қазақстан Республикасы Заңының 5-бабының </w:t>
      </w:r>
      <w:r>
        <w:rPr>
          <w:rFonts w:ascii="Times New Roman"/>
          <w:b w:val="false"/>
          <w:i w:val="false"/>
          <w:color w:val="000000"/>
          <w:sz w:val="28"/>
        </w:rPr>
        <w:t>11) тармақшасына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w:t>
      </w:r>
      <w:r>
        <w:rPr>
          <w:rFonts w:ascii="Times New Roman"/>
          <w:b/>
          <w:i w:val="false"/>
          <w:color w:val="000000"/>
          <w:sz w:val="28"/>
        </w:rPr>
        <w:t>БҰЙЫРАМЫН:</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 жаңа редакцияда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xml:space="preserve">
      1. Қоса беріліп отырған Техникалық және кәсіптік, орта білімнен кейінгі білімнің білім беру бағдарламаларын іске асыратын білім беру ұйымдарына оқуға қабылдаудың үлгілік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 </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2. Қазақстан Республикасы Білім және ғылым министрлігі Техникалық және кәсіптік білім департаменті заңнамада белгіленген тәртіппен:</w:t>
      </w:r>
    </w:p>
    <w:bookmarkEnd w:id="2"/>
    <w:bookmarkStart w:name="z4" w:id="3"/>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3"/>
    <w:bookmarkStart w:name="z5" w:id="4"/>
    <w:p>
      <w:pPr>
        <w:spacing w:after="0"/>
        <w:ind w:left="0"/>
        <w:jc w:val="both"/>
      </w:pPr>
      <w:r>
        <w:rPr>
          <w:rFonts w:ascii="Times New Roman"/>
          <w:b w:val="false"/>
          <w:i w:val="false"/>
          <w:color w:val="000000"/>
          <w:sz w:val="28"/>
        </w:rPr>
        <w:t>
      2) осы бұйрық Қазақстан Республикасы Әділет министрлігінде мемлекеттік тіркелген күнінен бастап күнтізбелік он күн ішінде оның көшірмелерін қағаз және электронды түрде қазақ және орыс тілдерінде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кәсіпорнына ресми жариялау үшін және Қазақстан Республикасы нормативтiк құқықтық актiлерiнiң Эталондық бақылау банкiне енгізу үшін жолдауды;</w:t>
      </w:r>
    </w:p>
    <w:bookmarkEnd w:id="4"/>
    <w:bookmarkStart w:name="z6" w:id="5"/>
    <w:p>
      <w:pPr>
        <w:spacing w:after="0"/>
        <w:ind w:left="0"/>
        <w:jc w:val="both"/>
      </w:pPr>
      <w:r>
        <w:rPr>
          <w:rFonts w:ascii="Times New Roman"/>
          <w:b w:val="false"/>
          <w:i w:val="false"/>
          <w:color w:val="000000"/>
          <w:sz w:val="28"/>
        </w:rPr>
        <w:t>
      3) осы бұйрық мемлекеттік тіркелгеннен кейін күнтізбелік он күн ішінде оның көшірмелерін ресми жариялау үшін мерзімді баспа басылымдарына жолдауды;</w:t>
      </w:r>
    </w:p>
    <w:bookmarkEnd w:id="5"/>
    <w:bookmarkStart w:name="z7" w:id="6"/>
    <w:p>
      <w:pPr>
        <w:spacing w:after="0"/>
        <w:ind w:left="0"/>
        <w:jc w:val="both"/>
      </w:pPr>
      <w:r>
        <w:rPr>
          <w:rFonts w:ascii="Times New Roman"/>
          <w:b w:val="false"/>
          <w:i w:val="false"/>
          <w:color w:val="000000"/>
          <w:sz w:val="28"/>
        </w:rPr>
        <w:t>
      4) осы бұйрық ресми жарияланғаннан кейін оны Қазақстан Республикасы Білім және ғылым министрлігінің интернет-ресурсында орналастыруды;</w:t>
      </w:r>
    </w:p>
    <w:bookmarkEnd w:id="6"/>
    <w:bookmarkStart w:name="z8" w:id="7"/>
    <w:p>
      <w:pPr>
        <w:spacing w:after="0"/>
        <w:ind w:left="0"/>
        <w:jc w:val="both"/>
      </w:pPr>
      <w:r>
        <w:rPr>
          <w:rFonts w:ascii="Times New Roman"/>
          <w:b w:val="false"/>
          <w:i w:val="false"/>
          <w:color w:val="000000"/>
          <w:sz w:val="28"/>
        </w:rPr>
        <w:t xml:space="preserve">
      5) осы бұйрық мемлекеттік тіркеуден өткеннен кейін он жұмыс күні ішінде осы бұйрықтың </w:t>
      </w:r>
      <w:r>
        <w:rPr>
          <w:rFonts w:ascii="Times New Roman"/>
          <w:b w:val="false"/>
          <w:i w:val="false"/>
          <w:color w:val="000000"/>
          <w:sz w:val="28"/>
        </w:rPr>
        <w:t>1)</w:t>
      </w:r>
      <w:r>
        <w:rPr>
          <w:rFonts w:ascii="Times New Roman"/>
          <w:b w:val="false"/>
          <w:i w:val="false"/>
          <w:color w:val="000000"/>
          <w:sz w:val="28"/>
        </w:rPr>
        <w:t xml:space="preserve">, </w:t>
      </w:r>
      <w:r>
        <w:rPr>
          <w:rFonts w:ascii="Times New Roman"/>
          <w:b w:val="false"/>
          <w:i w:val="false"/>
          <w:color w:val="000000"/>
          <w:sz w:val="28"/>
        </w:rPr>
        <w:t>2)</w:t>
      </w:r>
      <w:r>
        <w:rPr>
          <w:rFonts w:ascii="Times New Roman"/>
          <w:b w:val="false"/>
          <w:i w:val="false"/>
          <w:color w:val="000000"/>
          <w:sz w:val="28"/>
        </w:rPr>
        <w:t xml:space="preserve">, </w:t>
      </w:r>
      <w:r>
        <w:rPr>
          <w:rFonts w:ascii="Times New Roman"/>
          <w:b w:val="false"/>
          <w:i w:val="false"/>
          <w:color w:val="000000"/>
          <w:sz w:val="28"/>
        </w:rPr>
        <w:t>3)</w:t>
      </w:r>
      <w:r>
        <w:rPr>
          <w:rFonts w:ascii="Times New Roman"/>
          <w:b w:val="false"/>
          <w:i w:val="false"/>
          <w:color w:val="000000"/>
          <w:sz w:val="28"/>
        </w:rPr>
        <w:t xml:space="preserve"> және </w:t>
      </w:r>
      <w:r>
        <w:rPr>
          <w:rFonts w:ascii="Times New Roman"/>
          <w:b w:val="false"/>
          <w:i w:val="false"/>
          <w:color w:val="000000"/>
          <w:sz w:val="28"/>
        </w:rPr>
        <w:t>4) тармақшаларында</w:t>
      </w:r>
      <w:r>
        <w:rPr>
          <w:rFonts w:ascii="Times New Roman"/>
          <w:b w:val="false"/>
          <w:i w:val="false"/>
          <w:color w:val="000000"/>
          <w:sz w:val="28"/>
        </w:rPr>
        <w:t xml:space="preserve"> қарастырылған іс-шаралардың орындалуы туралы мәліметтерді Қазақстан Республикасы Білім және ғылым министрлігінің Заң қызметі департаментіне ұсынуды қамтамасыз етсін.</w:t>
      </w:r>
    </w:p>
    <w:bookmarkEnd w:id="7"/>
    <w:bookmarkStart w:name="z9" w:id="8"/>
    <w:p>
      <w:pPr>
        <w:spacing w:after="0"/>
        <w:ind w:left="0"/>
        <w:jc w:val="both"/>
      </w:pPr>
      <w:r>
        <w:rPr>
          <w:rFonts w:ascii="Times New Roman"/>
          <w:b w:val="false"/>
          <w:i w:val="false"/>
          <w:color w:val="000000"/>
          <w:sz w:val="28"/>
        </w:rPr>
        <w:t>
      3. Осы бұйрықтың орындалуын бақылау Қазақстан Республикасының Білім және ғылым вице-министрі Э.А. Суханбердиеваға жүктелсін.</w:t>
      </w:r>
    </w:p>
    <w:bookmarkEnd w:id="8"/>
    <w:bookmarkStart w:name="z10" w:id="9"/>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9"/>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 xml:space="preserve">Білім және ғылым министрі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Е. Сағадиев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2018 жылғы 18 қазандағы</w:t>
            </w:r>
            <w:r>
              <w:br/>
            </w:r>
            <w:r>
              <w:rPr>
                <w:rFonts w:ascii="Times New Roman"/>
                <w:b w:val="false"/>
                <w:i w:val="false"/>
                <w:color w:val="000000"/>
                <w:sz w:val="20"/>
              </w:rPr>
              <w:t>№ 578 бұйрығына</w:t>
            </w:r>
            <w:r>
              <w:br/>
            </w:r>
            <w:r>
              <w:rPr>
                <w:rFonts w:ascii="Times New Roman"/>
                <w:b w:val="false"/>
                <w:i w:val="false"/>
                <w:color w:val="000000"/>
                <w:sz w:val="20"/>
              </w:rPr>
              <w:t>қосымша</w:t>
            </w:r>
          </w:p>
        </w:tc>
      </w:tr>
    </w:tbl>
    <w:bookmarkStart w:name="z12" w:id="10"/>
    <w:p>
      <w:pPr>
        <w:spacing w:after="0"/>
        <w:ind w:left="0"/>
        <w:jc w:val="left"/>
      </w:pPr>
      <w:r>
        <w:rPr>
          <w:rFonts w:ascii="Times New Roman"/>
          <w:b/>
          <w:i w:val="false"/>
          <w:color w:val="000000"/>
        </w:rPr>
        <w:t xml:space="preserve"> Техникалық және кәсіптік, орта білімнен кейінгі білімнің білім беру бағдарламаларын іске асыратын білім беру ұйымдарына оқуға қабылдаудың үлгілік қағидалары</w:t>
      </w:r>
    </w:p>
    <w:bookmarkEnd w:id="10"/>
    <w:p>
      <w:pPr>
        <w:spacing w:after="0"/>
        <w:ind w:left="0"/>
        <w:jc w:val="both"/>
      </w:pPr>
      <w:r>
        <w:rPr>
          <w:rFonts w:ascii="Times New Roman"/>
          <w:b w:val="false"/>
          <w:i w:val="false"/>
          <w:color w:val="ff0000"/>
          <w:sz w:val="28"/>
        </w:rPr>
        <w:t xml:space="preserve">
      Ескерту. Қағиданың тақырыбы жаңа редакцияда – ҚР Білім және ғылым министрінің 12.05.2020 </w:t>
      </w:r>
      <w:r>
        <w:rPr>
          <w:rFonts w:ascii="Times New Roman"/>
          <w:b w:val="false"/>
          <w:i w:val="false"/>
          <w:color w:val="ff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3" w:id="11"/>
    <w:p>
      <w:pPr>
        <w:spacing w:after="0"/>
        <w:ind w:left="0"/>
        <w:jc w:val="left"/>
      </w:pPr>
      <w:r>
        <w:rPr>
          <w:rFonts w:ascii="Times New Roman"/>
          <w:b/>
          <w:i w:val="false"/>
          <w:color w:val="000000"/>
        </w:rPr>
        <w:t xml:space="preserve"> 1-тарау. Жалпы ережелер</w:t>
      </w:r>
    </w:p>
    <w:bookmarkEnd w:id="11"/>
    <w:bookmarkStart w:name="z14" w:id="12"/>
    <w:p>
      <w:pPr>
        <w:spacing w:after="0"/>
        <w:ind w:left="0"/>
        <w:jc w:val="both"/>
      </w:pPr>
      <w:r>
        <w:rPr>
          <w:rFonts w:ascii="Times New Roman"/>
          <w:b w:val="false"/>
          <w:i w:val="false"/>
          <w:color w:val="000000"/>
          <w:sz w:val="28"/>
        </w:rPr>
        <w:t xml:space="preserve">
      1. Осы Техникалық және кәсіптік, орта білімнен кейінгі білімнің білім беру бағдарламаларын іске асыратын білім беру ұйымдарына оқуға қабылдаудың үлгілік қағидалары (бұдан әрі - Қағидалар) техникалық және кәсіптік, орта білімнен кейінгі білімнің білім беру бағдарламаларын іске асыратын білім беру ұйымдарына (бұдан әрі - білім беру ұйымдары) оқуға қабылдау тәртібін айқындайтын "Білім туралы" 2007 жылғы 27 шілдедегі Қазақстан Республикасы Заңының 5-бабының </w:t>
      </w:r>
      <w:r>
        <w:rPr>
          <w:rFonts w:ascii="Times New Roman"/>
          <w:b w:val="false"/>
          <w:i w:val="false"/>
          <w:color w:val="000000"/>
          <w:sz w:val="28"/>
        </w:rPr>
        <w:t>11) тармақшасына</w:t>
      </w:r>
      <w:r>
        <w:rPr>
          <w:rFonts w:ascii="Times New Roman"/>
          <w:b w:val="false"/>
          <w:i w:val="false"/>
          <w:color w:val="000000"/>
          <w:sz w:val="28"/>
        </w:rPr>
        <w:t xml:space="preserve"> және "Мемлекеттік көрсетілетін қызметтер туралы" 2013 жылғы 15 сәуірдегі Қазақстан Республикасы Заңының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w:t>
      </w:r>
    </w:p>
    <w:bookmarkEnd w:id="1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1-тармақ жаңа редакцияда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5" w:id="13"/>
    <w:p>
      <w:pPr>
        <w:spacing w:after="0"/>
        <w:ind w:left="0"/>
        <w:jc w:val="both"/>
      </w:pPr>
      <w:r>
        <w:rPr>
          <w:rFonts w:ascii="Times New Roman"/>
          <w:b w:val="false"/>
          <w:i w:val="false"/>
          <w:color w:val="000000"/>
          <w:sz w:val="28"/>
        </w:rPr>
        <w:t>
      2. Техникалық және кәсіптік білімнің білім беру бағдарламаларын іске асыратын білім беру ұйымдарына бастауыш ("Хореография өнері" мамандығы (біліктілігі "Балет әртісі") бойынша кадрлар даярлау үшін, негізгі орта, жалпы орта, техникалық және кәсіптік, орта білімнен кейінгі, жоғары білімі бар Қазақстан Республикасының азаматтары, шетелдік азаматтар және азаматтығы жоқ адамдар, сондай-ақ білім туралы құжатымен (куәлік, аттестат) ерекше білім берілуіне қажеттілігі бар адамдар қабылданады.</w:t>
      </w:r>
    </w:p>
    <w:bookmarkEnd w:id="13"/>
    <w:p>
      <w:pPr>
        <w:spacing w:after="0"/>
        <w:ind w:left="0"/>
        <w:jc w:val="both"/>
      </w:pPr>
      <w:r>
        <w:rPr>
          <w:rFonts w:ascii="Times New Roman"/>
          <w:b w:val="false"/>
          <w:i w:val="false"/>
          <w:color w:val="000000"/>
          <w:sz w:val="28"/>
        </w:rPr>
        <w:t>
      Орта білімнен кейінгі білімнің білім беру бағдарламаларын іске асыратын білім беру ұйымдарына жалпы орта (орта жалпы), техникалық және кәсіптік (кәсіптік бастауыш және кәсіптік орта), орта білімнен кейінгі, жоғары (кәсіптік жоғары) білімі бар Қазақстан Республикасының азаматтары, шетелдік азаматтар және азаматтығы жоқ тұлғалар, сондай-ақ білім туралы құжатымен (куәлік, аттестат) ерекше білім берілуіне қажеттілігі бар тұлғалар қабылданады.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2-тармақ жаңа редакцияда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16" w:id="14"/>
    <w:p>
      <w:pPr>
        <w:spacing w:after="0"/>
        <w:ind w:left="0"/>
        <w:jc w:val="both"/>
      </w:pPr>
      <w:r>
        <w:rPr>
          <w:rFonts w:ascii="Times New Roman"/>
          <w:b w:val="false"/>
          <w:i w:val="false"/>
          <w:color w:val="000000"/>
          <w:sz w:val="28"/>
        </w:rPr>
        <w:t xml:space="preserve">
      3. Білім беру ұйымдарына оқуға түсу кезінде Заңның 26-бабының </w:t>
      </w:r>
      <w:r>
        <w:rPr>
          <w:rFonts w:ascii="Times New Roman"/>
          <w:b w:val="false"/>
          <w:i w:val="false"/>
          <w:color w:val="000000"/>
          <w:sz w:val="28"/>
        </w:rPr>
        <w:t>8-тармағында</w:t>
      </w:r>
      <w:r>
        <w:rPr>
          <w:rFonts w:ascii="Times New Roman"/>
          <w:b w:val="false"/>
          <w:i w:val="false"/>
          <w:color w:val="000000"/>
          <w:sz w:val="28"/>
        </w:rPr>
        <w:t xml:space="preserve"> айқындалған адамдарды қабылдауға квота көзделеді.</w:t>
      </w:r>
    </w:p>
    <w:bookmarkEnd w:id="14"/>
    <w:bookmarkStart w:name="z17" w:id="15"/>
    <w:p>
      <w:pPr>
        <w:spacing w:after="0"/>
        <w:ind w:left="0"/>
        <w:jc w:val="both"/>
      </w:pPr>
      <w:r>
        <w:rPr>
          <w:rFonts w:ascii="Times New Roman"/>
          <w:b w:val="false"/>
          <w:i w:val="false"/>
          <w:color w:val="000000"/>
          <w:sz w:val="28"/>
        </w:rPr>
        <w:t>
      4. Түсу емтихандарын тапсыру нысанын білім беру ұйымдары белгілейді.</w:t>
      </w:r>
    </w:p>
    <w:bookmarkEnd w:id="15"/>
    <w:bookmarkStart w:name="z80" w:id="16"/>
    <w:p>
      <w:pPr>
        <w:spacing w:after="0"/>
        <w:ind w:left="0"/>
        <w:jc w:val="both"/>
      </w:pPr>
      <w:r>
        <w:rPr>
          <w:rFonts w:ascii="Times New Roman"/>
          <w:b w:val="false"/>
          <w:i w:val="false"/>
          <w:color w:val="000000"/>
          <w:sz w:val="28"/>
        </w:rPr>
        <w:t>
      4-1. Карантин жағдайларында, әлеуметтік, табиғи және техногендік сипаттағы төтенше жағдайларда түсу емтихандары жүргізілмейді.</w:t>
      </w:r>
    </w:p>
    <w:bookmarkEnd w:id="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81" w:id="17"/>
    <w:p>
      <w:pPr>
        <w:spacing w:after="0"/>
        <w:ind w:left="0"/>
        <w:jc w:val="both"/>
      </w:pPr>
      <w:r>
        <w:rPr>
          <w:rFonts w:ascii="Times New Roman"/>
          <w:b w:val="false"/>
          <w:i w:val="false"/>
          <w:color w:val="000000"/>
          <w:sz w:val="28"/>
        </w:rPr>
        <w:t>
      5-1. Карантин жағдайларында, әлеуметтік, табиғи және техногендік сипаттағы төтенше жағдайларда қабылдау комиссиясының жұмысын білім беру ұйымы ақпараттық-коммуникациялық технологияларды пайдалана отырып жүргізеді.</w:t>
      </w:r>
    </w:p>
    <w:bookmarkEnd w:id="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18" w:id="18"/>
    <w:p>
      <w:pPr>
        <w:spacing w:after="0"/>
        <w:ind w:left="0"/>
        <w:jc w:val="left"/>
      </w:pPr>
      <w:r>
        <w:rPr>
          <w:rFonts w:ascii="Times New Roman"/>
          <w:b/>
          <w:i w:val="false"/>
          <w:color w:val="000000"/>
        </w:rPr>
        <w:t xml:space="preserve"> 2-тарау. Техникалық және кәсіптік білімнің білім беру бағдарламаларын іске асыратын білім беру ұйымдарына оқуға қабылдау тәртібі</w:t>
      </w:r>
    </w:p>
    <w:bookmarkEnd w:id="18"/>
    <w:bookmarkStart w:name="z19" w:id="19"/>
    <w:p>
      <w:pPr>
        <w:spacing w:after="0"/>
        <w:ind w:left="0"/>
        <w:jc w:val="both"/>
      </w:pPr>
      <w:r>
        <w:rPr>
          <w:rFonts w:ascii="Times New Roman"/>
          <w:b w:val="false"/>
          <w:i w:val="false"/>
          <w:color w:val="000000"/>
          <w:sz w:val="28"/>
        </w:rPr>
        <w:t>
      5. Білім беру ұйымдарында тұлғалардың оқуға өтініштерін қабылдау үшін, түсу емтихандарын өткізу және білім алушылар құрамына қабылдау кезеңінде білім беру ұйымдары басшыларының бұйрығымен күнтізбелік жылғы 1 маусымнан кешіктірмей қабылдау комиссиясы құрылады, ол тақ саннан тұрады. Қабылдау комиссиясының құрамына жергілікті өкілетті және атқарушы органдардың, жұмыс берушілердің, қоғамдық ұйымдардың және білім беру ұйымдарының өкілдері кіреді. Қабылдау комиссиясының құрамынан оның мүшелерінің көп дауысымен төраға сайланады.</w:t>
      </w:r>
    </w:p>
    <w:bookmarkEnd w:id="19"/>
    <w:p>
      <w:pPr>
        <w:spacing w:after="0"/>
        <w:ind w:left="0"/>
        <w:jc w:val="both"/>
      </w:pPr>
      <w:r>
        <w:rPr>
          <w:rFonts w:ascii="Times New Roman"/>
          <w:b w:val="false"/>
          <w:i w:val="false"/>
          <w:color w:val="000000"/>
          <w:sz w:val="28"/>
        </w:rPr>
        <w:t>
      Қабылдау комиссиясының шешімі егерде отырыста оның құрамының үштен екі бөлігі қатысқан жағдайда заңды болып табылады. Дауыс тең болған жағдайда қабылдау комиссиясының басшысының шешімі негізгі шешім болып табылады. Хатшы қабылдау комиссиясының мүшесі болып табылмайды.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5-тармаққа өзгеріс енгізілді – ҚР  Білім және ғылым министрінің 16.07.2019 </w:t>
      </w:r>
      <w:r>
        <w:rPr>
          <w:rFonts w:ascii="Times New Roman"/>
          <w:b w:val="false"/>
          <w:i w:val="false"/>
          <w:color w:val="000000"/>
          <w:sz w:val="28"/>
        </w:rPr>
        <w:t>№ 305</w:t>
      </w:r>
      <w:r>
        <w:rPr>
          <w:rFonts w:ascii="Times New Roman"/>
          <w:b w:val="false"/>
          <w:i w:val="false"/>
          <w:color w:val="ff0000"/>
          <w:sz w:val="28"/>
        </w:rPr>
        <w:t xml:space="preserve"> (</w:t>
      </w:r>
      <w:r>
        <w:rPr>
          <w:rFonts w:ascii="Times New Roman"/>
          <w:b w:val="false"/>
          <w:i w:val="false"/>
          <w:color w:val="ff0000"/>
          <w:sz w:val="28"/>
        </w:rPr>
        <w:t>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0" w:id="20"/>
    <w:p>
      <w:pPr>
        <w:spacing w:after="0"/>
        <w:ind w:left="0"/>
        <w:jc w:val="both"/>
      </w:pPr>
      <w:r>
        <w:rPr>
          <w:rFonts w:ascii="Times New Roman"/>
          <w:b w:val="false"/>
          <w:i w:val="false"/>
          <w:color w:val="000000"/>
          <w:sz w:val="28"/>
        </w:rPr>
        <w:t>
      6. "Білім беру ұйымдарының қабылдау комиссияларының өңірлерге барып тұлғаларды оқуға қабылдау жұмысын ұйымдастыру мәселелері білім беру саласындағы жергілікті атқарушы органның келісімі бойынша шешіледі.</w:t>
      </w:r>
    </w:p>
    <w:bookmarkEnd w:id="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6-тармақ жаңа редакцияда – ҚР  Білім және ғылым министрінің 16.07.2019 </w:t>
      </w:r>
      <w:r>
        <w:rPr>
          <w:rFonts w:ascii="Times New Roman"/>
          <w:b w:val="false"/>
          <w:i w:val="false"/>
          <w:color w:val="000000"/>
          <w:sz w:val="28"/>
        </w:rPr>
        <w:t>№ 305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1" w:id="21"/>
    <w:p>
      <w:pPr>
        <w:spacing w:after="0"/>
        <w:ind w:left="0"/>
        <w:jc w:val="both"/>
      </w:pPr>
      <w:r>
        <w:rPr>
          <w:rFonts w:ascii="Times New Roman"/>
          <w:b w:val="false"/>
          <w:i w:val="false"/>
          <w:color w:val="000000"/>
          <w:sz w:val="28"/>
        </w:rPr>
        <w:t>
      7. Білікті жұмысшы кадрларды даярлау үшін білім беру ұйымдарына тұлғаларды білім алуға қабылдау олардың өтініштері бойынша жүзеге асырылады.Тұлғаларды орта буын мамандарын, қолданбалы бакалаврларды даярлауды көздейтін техникалық және кәсіптік, орта білімнен кейінгі білім беру бағдарламалары бойынша білім беру ұйымдарына білім алушылар құрамына оқуға қабылдау тұлғалардың өтініштері бойынша конкурстық негізде жүзеге асырылады.</w:t>
      </w:r>
    </w:p>
    <w:bookmarkEnd w:id="2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7-тармақ жаңа редакцияда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22" w:id="22"/>
    <w:p>
      <w:pPr>
        <w:spacing w:after="0"/>
        <w:ind w:left="0"/>
        <w:jc w:val="both"/>
      </w:pPr>
      <w:r>
        <w:rPr>
          <w:rFonts w:ascii="Times New Roman"/>
          <w:b w:val="false"/>
          <w:i w:val="false"/>
          <w:color w:val="000000"/>
          <w:sz w:val="28"/>
        </w:rPr>
        <w:t>
      8. Тұлғалардың білім беру ұйымдарында оқуға өтініштерін қабылдау:</w:t>
      </w:r>
    </w:p>
    <w:bookmarkEnd w:id="22"/>
    <w:bookmarkStart w:name="z70" w:id="23"/>
    <w:p>
      <w:pPr>
        <w:spacing w:after="0"/>
        <w:ind w:left="0"/>
        <w:jc w:val="both"/>
      </w:pPr>
      <w:r>
        <w:rPr>
          <w:rFonts w:ascii="Times New Roman"/>
          <w:b w:val="false"/>
          <w:i w:val="false"/>
          <w:color w:val="000000"/>
          <w:sz w:val="28"/>
        </w:rPr>
        <w:t>
      1) орта буын және қолданбалы бакалавр мамандарын даярлауды көздейтін техникалық және кәсіптік, орта білімнен кейінгі білімнің білім беру бағдарламалары бойынша оқудың күндізгі нысанына - күнтізбелік жылдың 20 маусымы мен 25 тамызы аралығында, оқудың кешкі және сырттай нысанына - күнтізбелік жылдың 20 маусымы мен 20 қыркүйегі аралығында, өнер және мәдениет мамандықтары бойынша - күнтізбелік жылдың 20 маусымы мен 20 шілдесі аралығында;</w:t>
      </w:r>
    </w:p>
    <w:bookmarkEnd w:id="23"/>
    <w:bookmarkStart w:name="z71" w:id="24"/>
    <w:p>
      <w:pPr>
        <w:spacing w:after="0"/>
        <w:ind w:left="0"/>
        <w:jc w:val="both"/>
      </w:pPr>
      <w:r>
        <w:rPr>
          <w:rFonts w:ascii="Times New Roman"/>
          <w:b w:val="false"/>
          <w:i w:val="false"/>
          <w:color w:val="000000"/>
          <w:sz w:val="28"/>
        </w:rPr>
        <w:t>
      2) білікті жұмысшы кадрларды даярлауды көздейтін техникалық және кәсіптік білімнің білім беру бағдарламалары бойынша - күнтізбелік жылдың 20 маусымы мен 27 тамызы аралығында, оқудың кешкі нысанына - күнтізбелік жылдың 20 маусымы мен 20 қыркүйегі аралығында жүзеге асырылады.</w:t>
      </w:r>
    </w:p>
    <w:bookmarkEnd w:id="2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8-тармақ жаңа редакцияда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3" w:id="25"/>
    <w:p>
      <w:pPr>
        <w:spacing w:after="0"/>
        <w:ind w:left="0"/>
        <w:jc w:val="both"/>
      </w:pPr>
      <w:r>
        <w:rPr>
          <w:rFonts w:ascii="Times New Roman"/>
          <w:b w:val="false"/>
          <w:i w:val="false"/>
          <w:color w:val="000000"/>
          <w:sz w:val="28"/>
        </w:rPr>
        <w:t xml:space="preserve">
      9. Мемлекеттік көрсетілетін қызметті алу үшін көрсетілетін қызметті алушы білім беру ұйымына (бұдан әрі - көрсетілетін қызметті беруші) не "электрондық үкімет" веб-порталына (бұдан әрі - портал) жүгінеді және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"Техникалық және кәсіптік, орта білімнен кейінгі білім беру ұйымдарына құжаттар қабылдау" мемлекеттік көрсетілетін қызмет стандартына (бұдан әрі - Стандарт) сәйкес құжаттар топтамасын ұсынады.</w:t>
      </w:r>
    </w:p>
    <w:bookmarkEnd w:id="25"/>
    <w:p>
      <w:pPr>
        <w:spacing w:after="0"/>
        <w:ind w:left="0"/>
        <w:jc w:val="both"/>
      </w:pPr>
      <w:r>
        <w:rPr>
          <w:rFonts w:ascii="Times New Roman"/>
          <w:b w:val="false"/>
          <w:i w:val="false"/>
          <w:color w:val="000000"/>
          <w:sz w:val="28"/>
        </w:rPr>
        <w:t xml:space="preserve">
      Мемлекеттік қызметті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стандартта келтірілген.</w:t>
      </w:r>
    </w:p>
    <w:p>
      <w:pPr>
        <w:spacing w:after="0"/>
        <w:ind w:left="0"/>
        <w:jc w:val="both"/>
      </w:pPr>
      <w:r>
        <w:rPr>
          <w:rFonts w:ascii="Times New Roman"/>
          <w:b w:val="false"/>
          <w:i w:val="false"/>
          <w:color w:val="000000"/>
          <w:sz w:val="28"/>
        </w:rPr>
        <w:t>
      "Хореография өнері" мамандығына оқуға түсуші тұлғалар білім беру ұйымында қосымша медициналық комиссиядан өтеді.</w:t>
      </w:r>
    </w:p>
    <w:p>
      <w:pPr>
        <w:spacing w:after="0"/>
        <w:ind w:left="0"/>
        <w:jc w:val="both"/>
      </w:pPr>
      <w:r>
        <w:rPr>
          <w:rFonts w:ascii="Times New Roman"/>
          <w:b w:val="false"/>
          <w:i w:val="false"/>
          <w:color w:val="000000"/>
          <w:sz w:val="28"/>
        </w:rPr>
        <w:t>
      Оқуға түсетін құжаттарды оқуға түсушінің жеке өзі немесе оның заңды өкілдері ұсынады.</w:t>
      </w:r>
    </w:p>
    <w:p>
      <w:pPr>
        <w:spacing w:after="0"/>
        <w:ind w:left="0"/>
        <w:jc w:val="both"/>
      </w:pPr>
      <w:r>
        <w:rPr>
          <w:rFonts w:ascii="Times New Roman"/>
          <w:b w:val="false"/>
          <w:i w:val="false"/>
          <w:color w:val="000000"/>
          <w:sz w:val="28"/>
        </w:rPr>
        <w:t>
      Қабылдау квотасы қарастырылған білім беру ұйымдарына оқуға түсуші тұлғалар санатты растайтын құжаттарын ұсынады.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9-тармақ жаңа редакцияда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2" w:id="26"/>
    <w:p>
      <w:pPr>
        <w:spacing w:after="0"/>
        <w:ind w:left="0"/>
        <w:jc w:val="both"/>
      </w:pPr>
      <w:r>
        <w:rPr>
          <w:rFonts w:ascii="Times New Roman"/>
          <w:b w:val="false"/>
          <w:i w:val="false"/>
          <w:color w:val="000000"/>
          <w:sz w:val="28"/>
        </w:rPr>
        <w:t xml:space="preserve">
      9-1 Көрсетілетін қызметті берушінің қызметкері құжаттар топтамасын қабылдауды, тіркеуді және көрсетілетін қызметті алушыға құжаттар топтамасының қабылданғаны туралы қолхат беруді өтініш келіп түскен күні жүзеге асырады не көрсетілетін қызметті алушы құжаттар топтамасын толық ұсынбаған және (немесе) қолданыс мерзімі өткен құжаттарды ұсынған жағдайда құжаттарды қабылдаудан бас тартады және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нысан бойынша қолхат береді.</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9-1-тармақпен толықтырылды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3" w:id="27"/>
    <w:p>
      <w:pPr>
        <w:spacing w:after="0"/>
        <w:ind w:left="0"/>
        <w:jc w:val="both"/>
      </w:pPr>
      <w:r>
        <w:rPr>
          <w:rFonts w:ascii="Times New Roman"/>
          <w:b w:val="false"/>
          <w:i w:val="false"/>
          <w:color w:val="000000"/>
          <w:sz w:val="28"/>
        </w:rPr>
        <w:t>
      9-2. Құжаттарды портал арқылы тапсырған жағдайда мемлекеттік қызмет көрсетуге сұраныстың қарастырылу мәртебесі туралы ақпарат, сондай-ақ мемлекеттік көрсетілетін қызметтің нәтижесін алу күні мен уақыты көрсетілген хабарлама көрсетілетін қызметті алушының "жеке кабинетінде" көрсетіледі.</w:t>
      </w:r>
    </w:p>
    <w:bookmarkEnd w:id="27"/>
    <w:p>
      <w:pPr>
        <w:spacing w:after="0"/>
        <w:ind w:left="0"/>
        <w:jc w:val="both"/>
      </w:pPr>
      <w:r>
        <w:rPr>
          <w:rFonts w:ascii="Times New Roman"/>
          <w:b w:val="false"/>
          <w:i w:val="false"/>
          <w:color w:val="000000"/>
          <w:sz w:val="28"/>
        </w:rPr>
        <w:t>
      Көрсетілетін қызметті берушінің қызметкері өтінішті түскен күні тіркейді және оны жауапты құрылымдық бөлімшеге орындау үшін жолдайды. Өтініш жұмыс уақытынан кейін, демалыс және мерекелік күндері түскен жағдайда Қазақстан Республикасы еңбек заңнамасына сәйкес келесі жұмыс күнімен тіркеледі.</w:t>
      </w:r>
    </w:p>
    <w:p>
      <w:pPr>
        <w:spacing w:after="0"/>
        <w:ind w:left="0"/>
        <w:jc w:val="both"/>
      </w:pPr>
      <w:r>
        <w:rPr>
          <w:rFonts w:ascii="Times New Roman"/>
          <w:b w:val="false"/>
          <w:i w:val="false"/>
          <w:color w:val="000000"/>
          <w:sz w:val="28"/>
        </w:rPr>
        <w:t xml:space="preserve">
      Көрсетілетін қызметті алушы құжаттар топтамасын толық ұсынбаған және (немесе) қолданылу мерзімі өткен құжаттарды ұсынған жағдайда көрсетілетін қызметті берушінің құрылымдық бөлімшесінің жауапты қызметкері қағаз жеткізгіште немесе құжаттарды портал арқылы ұсынған жағдайда көрсетілетін қызметті алушының "жеке кабинетіне" осы Қағидаларға </w:t>
      </w:r>
      <w:r>
        <w:rPr>
          <w:rFonts w:ascii="Times New Roman"/>
          <w:b w:val="false"/>
          <w:i w:val="false"/>
          <w:color w:val="000000"/>
          <w:sz w:val="28"/>
        </w:rPr>
        <w:t>6-қосымшаға</w:t>
      </w:r>
      <w:r>
        <w:rPr>
          <w:rFonts w:ascii="Times New Roman"/>
          <w:b w:val="false"/>
          <w:i w:val="false"/>
          <w:color w:val="000000"/>
          <w:sz w:val="28"/>
        </w:rPr>
        <w:t xml:space="preserve"> сәйкес көрсетілетін қызметті берушінің уәкілетті тұлғасының электрондық цифрлық қолтаңбасымен куәландырылған электрондық құжат нысанында өтінішті одан әрі қарастырудан дәлелді бас тарту туралы жауап жолдайды.</w:t>
      </w:r>
    </w:p>
    <w:p>
      <w:pPr>
        <w:spacing w:after="0"/>
        <w:ind w:left="0"/>
        <w:jc w:val="both"/>
      </w:pPr>
      <w:r>
        <w:rPr>
          <w:rFonts w:ascii="Times New Roman"/>
          <w:b w:val="false"/>
          <w:i w:val="false"/>
          <w:color w:val="000000"/>
          <w:sz w:val="28"/>
        </w:rPr>
        <w:t xml:space="preserve">
      Көрсетілетін қызметті беруші құжаттар топтамасын толық ұсынған жағдайда көрсетілетін қызметті берушінің құрылымдық бөлімшесінің жауапты қызметкері көрсетілетін қызметті алушыға техникалық және кәсіптік, орта білімнен кейінгі білімнің білім беру бағдарламаларын іске асыратын білім беру ұйымдарына құжаттардың қабылданғаны туралы хабарламаны осы Қағидаларға </w:t>
      </w:r>
      <w:r>
        <w:rPr>
          <w:rFonts w:ascii="Times New Roman"/>
          <w:b w:val="false"/>
          <w:i w:val="false"/>
          <w:color w:val="000000"/>
          <w:sz w:val="28"/>
        </w:rPr>
        <w:t>5-қосымшаға</w:t>
      </w:r>
      <w:r>
        <w:rPr>
          <w:rFonts w:ascii="Times New Roman"/>
          <w:b w:val="false"/>
          <w:i w:val="false"/>
          <w:color w:val="000000"/>
          <w:sz w:val="28"/>
        </w:rPr>
        <w:t xml:space="preserve"> сәйкес жолдайды.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9-2-тармақпен толықтырылды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4" w:id="28"/>
    <w:p>
      <w:pPr>
        <w:spacing w:after="0"/>
        <w:ind w:left="0"/>
        <w:jc w:val="both"/>
      </w:pPr>
      <w:r>
        <w:rPr>
          <w:rFonts w:ascii="Times New Roman"/>
          <w:b w:val="false"/>
          <w:i w:val="false"/>
          <w:color w:val="000000"/>
          <w:sz w:val="28"/>
        </w:rPr>
        <w:t xml:space="preserve">
      9-3. Көрсетілетін қызметті беруші Заңның 5-бабының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ақпараттандыру саласындағы уәкілетті орган белгілеген тәртіпте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bookmarkEnd w:id="2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9-3-тармақпен толықтырылды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75" w:id="29"/>
    <w:p>
      <w:pPr>
        <w:spacing w:after="0"/>
        <w:ind w:left="0"/>
        <w:jc w:val="both"/>
      </w:pPr>
      <w:r>
        <w:rPr>
          <w:rFonts w:ascii="Times New Roman"/>
          <w:b w:val="false"/>
          <w:i w:val="false"/>
          <w:color w:val="000000"/>
          <w:sz w:val="28"/>
        </w:rPr>
        <w:t>
      9-4. 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берушінің басшысының атына, мемлекеттік қызметтер көрсету сапасын бағалау және бақылау жөніндегі уәкілетті органға берілуі мүмкін.</w:t>
      </w:r>
    </w:p>
    <w:bookmarkEnd w:id="29"/>
    <w:p>
      <w:pPr>
        <w:spacing w:after="0"/>
        <w:ind w:left="0"/>
        <w:jc w:val="both"/>
      </w:pPr>
      <w:r>
        <w:rPr>
          <w:rFonts w:ascii="Times New Roman"/>
          <w:b w:val="false"/>
          <w:i w:val="false"/>
          <w:color w:val="000000"/>
          <w:sz w:val="28"/>
        </w:rPr>
        <w:t xml:space="preserve">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тіркелген күнінен бастап 5 (бес) жұмыс күні ішінде қаралуға жатады.</w:t>
      </w:r>
    </w:p>
    <w:p>
      <w:pPr>
        <w:spacing w:after="0"/>
        <w:ind w:left="0"/>
        <w:jc w:val="both"/>
      </w:pPr>
      <w:r>
        <w:rPr>
          <w:rFonts w:ascii="Times New Roman"/>
          <w:b w:val="false"/>
          <w:i w:val="false"/>
          <w:color w:val="000000"/>
          <w:sz w:val="28"/>
        </w:rPr>
        <w:t xml:space="preserve">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w:t>
      </w:r>
    </w:p>
    <w:p>
      <w:pPr>
        <w:spacing w:after="0"/>
        <w:ind w:left="0"/>
        <w:jc w:val="both"/>
      </w:pPr>
      <w:r>
        <w:rPr>
          <w:rFonts w:ascii="Times New Roman"/>
          <w:b w:val="false"/>
          <w:i w:val="false"/>
          <w:color w:val="000000"/>
          <w:sz w:val="28"/>
        </w:rPr>
        <w:t>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9-4-тармақпен толықтырылды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4" w:id="30"/>
    <w:p>
      <w:pPr>
        <w:spacing w:after="0"/>
        <w:ind w:left="0"/>
        <w:jc w:val="both"/>
      </w:pPr>
      <w:r>
        <w:rPr>
          <w:rFonts w:ascii="Times New Roman"/>
          <w:b w:val="false"/>
          <w:i w:val="false"/>
          <w:color w:val="000000"/>
          <w:sz w:val="28"/>
        </w:rPr>
        <w:t>
      10. Оқуға түсушілерден түскен өтініштер техникалық және кәсіптік білім беру ұйымының тіркеу журналдарына оқытудың нысандары бойынша тіркеледі.</w:t>
      </w:r>
    </w:p>
    <w:bookmarkEnd w:id="30"/>
    <w:bookmarkStart w:name="z25" w:id="31"/>
    <w:p>
      <w:pPr>
        <w:spacing w:after="0"/>
        <w:ind w:left="0"/>
        <w:jc w:val="both"/>
      </w:pPr>
      <w:r>
        <w:rPr>
          <w:rFonts w:ascii="Times New Roman"/>
          <w:b w:val="false"/>
          <w:i w:val="false"/>
          <w:color w:val="000000"/>
          <w:sz w:val="28"/>
        </w:rPr>
        <w:t>
      11. Білім беру ұйымына ерекше білім берілуіне қажеттілігі бар тұлғаларды қабылдау психологиялық-медициналық-педагогикалық консультацияның қорытындысы ескеріле отырып жүзеге асырылады.</w:t>
      </w:r>
    </w:p>
    <w:bookmarkEnd w:id="31"/>
    <w:bookmarkStart w:name="z63" w:id="32"/>
    <w:p>
      <w:pPr>
        <w:spacing w:after="0"/>
        <w:ind w:left="0"/>
        <w:jc w:val="both"/>
      </w:pPr>
      <w:r>
        <w:rPr>
          <w:rFonts w:ascii="Times New Roman"/>
          <w:b w:val="false"/>
          <w:i w:val="false"/>
          <w:color w:val="000000"/>
          <w:sz w:val="28"/>
        </w:rPr>
        <w:t xml:space="preserve">
      Түсу емтихандарына қатысу үшін мүгедек балалар және мүгедектер (көру, есту, тірек-қимыл аппаратының функциялары бұзылған) "Медициналық-әлеуметтік сараптама жүргiзу қағидаларын бекiту туралы" Қазақстан Республикасы Денсаулық сақтау және әлеуметтік даму министрінің 2015 жылғы 30 қаңтардағы № 44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10589 болып тіркелген) бекітілген нысан бойынша мүгедектігі туралы анықтама ұсынған кезде, қажет болған жағдайда, мемлекеттік комиссия төрағасының атына:</w:t>
      </w:r>
    </w:p>
    <w:bookmarkEnd w:id="32"/>
    <w:bookmarkStart w:name="z64" w:id="33"/>
    <w:p>
      <w:pPr>
        <w:spacing w:after="0"/>
        <w:ind w:left="0"/>
        <w:jc w:val="both"/>
      </w:pPr>
      <w:r>
        <w:rPr>
          <w:rFonts w:ascii="Times New Roman"/>
          <w:b w:val="false"/>
          <w:i w:val="false"/>
          <w:color w:val="000000"/>
          <w:sz w:val="28"/>
        </w:rPr>
        <w:t>
      1) жеке аудитория ұсыну;</w:t>
      </w:r>
    </w:p>
    <w:bookmarkEnd w:id="33"/>
    <w:bookmarkStart w:name="z65" w:id="34"/>
    <w:p>
      <w:pPr>
        <w:spacing w:after="0"/>
        <w:ind w:left="0"/>
        <w:jc w:val="both"/>
      </w:pPr>
      <w:r>
        <w:rPr>
          <w:rFonts w:ascii="Times New Roman"/>
          <w:b w:val="false"/>
          <w:i w:val="false"/>
          <w:color w:val="000000"/>
          <w:sz w:val="28"/>
        </w:rPr>
        <w:t>
      2) көру, тірек-қимыл аппаратының функциялары бұзылған мүгедек балалар мен мүгедектерге арналған түсу емтиханы шеңберінде тапсырылатын пәндердің мұғалімі болып табылмайтын көмекшінің және (немесе) есту қабілеті бұзылған мүгедек балалар мен мүгедектер үшін ымдау тілін білетін маманның қажеттілігі туралы еркін нысанда қосымша өтініш бере алады.</w:t>
      </w:r>
    </w:p>
    <w:bookmarkEnd w:id="3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11-тармақ жаңа редакцияда – ҚР  Білім және ғылым министрінің 16.07.2019 </w:t>
      </w:r>
      <w:r>
        <w:rPr>
          <w:rFonts w:ascii="Times New Roman"/>
          <w:b w:val="false"/>
          <w:i w:val="false"/>
          <w:color w:val="000000"/>
          <w:sz w:val="28"/>
        </w:rPr>
        <w:t>№ 305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26" w:id="35"/>
    <w:p>
      <w:pPr>
        <w:spacing w:after="0"/>
        <w:ind w:left="0"/>
        <w:jc w:val="both"/>
      </w:pPr>
      <w:r>
        <w:rPr>
          <w:rFonts w:ascii="Times New Roman"/>
          <w:b w:val="false"/>
          <w:i w:val="false"/>
          <w:color w:val="000000"/>
          <w:sz w:val="28"/>
        </w:rPr>
        <w:t>
      12. Техникалық және кәсіптік, орта білімнен кейінгі білімнің білім беру бағдарламалары бойынша оқуға түсу үшін түсу емтихандары:</w:t>
      </w:r>
    </w:p>
    <w:bookmarkEnd w:id="35"/>
    <w:p>
      <w:pPr>
        <w:spacing w:after="0"/>
        <w:ind w:left="0"/>
        <w:jc w:val="both"/>
      </w:pPr>
      <w:r>
        <w:rPr>
          <w:rFonts w:ascii="Times New Roman"/>
          <w:b w:val="false"/>
          <w:i w:val="false"/>
          <w:color w:val="000000"/>
          <w:sz w:val="28"/>
        </w:rPr>
        <w:t>
      орта буын мамандарын даярлау үшін және:</w:t>
      </w:r>
    </w:p>
    <w:p>
      <w:pPr>
        <w:spacing w:after="0"/>
        <w:ind w:left="0"/>
        <w:jc w:val="both"/>
      </w:pPr>
      <w:r>
        <w:rPr>
          <w:rFonts w:ascii="Times New Roman"/>
          <w:b w:val="false"/>
          <w:i w:val="false"/>
          <w:color w:val="000000"/>
          <w:sz w:val="28"/>
        </w:rPr>
        <w:t>
      1) бастауыш білімі барлар үшін ("Хореография өнері" мамандығы ("Балет әртісі" біліктілігі) бойынша ғана кадрлар даярлау үшін қабылдау кезінде) - бастауыш білімнің жалпы білім беретін оқу бағдарламалары көлемінде екі пән бойынша (қазақ тілі немесе орыс тілі) және шығармашылық емтихандар бойынша;</w:t>
      </w:r>
    </w:p>
    <w:p>
      <w:pPr>
        <w:spacing w:after="0"/>
        <w:ind w:left="0"/>
        <w:jc w:val="both"/>
      </w:pPr>
      <w:r>
        <w:rPr>
          <w:rFonts w:ascii="Times New Roman"/>
          <w:b w:val="false"/>
          <w:i w:val="false"/>
          <w:color w:val="000000"/>
          <w:sz w:val="28"/>
        </w:rPr>
        <w:t>
      2) негізгі орта (негізгі жалпы) білімі бар оқуға түсушілер үшін - негізгі орта білімнің жалпы білім беретін оқу бағдарламалары көлемінде екі пән бойынша (қазақ немесе орыс тілі және мамандық бейіні бойынша пән);</w:t>
      </w:r>
    </w:p>
    <w:p>
      <w:pPr>
        <w:spacing w:after="0"/>
        <w:ind w:left="0"/>
        <w:jc w:val="both"/>
      </w:pPr>
      <w:r>
        <w:rPr>
          <w:rFonts w:ascii="Times New Roman"/>
          <w:b w:val="false"/>
          <w:i w:val="false"/>
          <w:color w:val="000000"/>
          <w:sz w:val="28"/>
        </w:rPr>
        <w:t>
      3) мамандық бейініне сәйкес келетін техникалық және кәсіптік, орта білімнен кейінгі, жоғары білімі бар тұлғалар үшін әңгімелесу түрінде өткізіледі;</w:t>
      </w:r>
    </w:p>
    <w:p>
      <w:pPr>
        <w:spacing w:after="0"/>
        <w:ind w:left="0"/>
        <w:jc w:val="both"/>
      </w:pPr>
      <w:r>
        <w:rPr>
          <w:rFonts w:ascii="Times New Roman"/>
          <w:b w:val="false"/>
          <w:i w:val="false"/>
          <w:color w:val="000000"/>
          <w:sz w:val="28"/>
        </w:rPr>
        <w:t>
      орта буын, қолданбалы бакалавр мамандарын даярлау үшін және:</w:t>
      </w:r>
    </w:p>
    <w:p>
      <w:pPr>
        <w:spacing w:after="0"/>
        <w:ind w:left="0"/>
        <w:jc w:val="both"/>
      </w:pPr>
      <w:r>
        <w:rPr>
          <w:rFonts w:ascii="Times New Roman"/>
          <w:b w:val="false"/>
          <w:i w:val="false"/>
          <w:color w:val="000000"/>
          <w:sz w:val="28"/>
        </w:rPr>
        <w:t>
      1) жалпы орта білімі бар оқуға түсушілер үшін үш пән (қазақ немесе орыс тілі, Қазақстан тарихы және мамандық бейіні бойынша пән) бойынша;</w:t>
      </w:r>
    </w:p>
    <w:p>
      <w:pPr>
        <w:spacing w:after="0"/>
        <w:ind w:left="0"/>
        <w:jc w:val="both"/>
      </w:pPr>
      <w:r>
        <w:rPr>
          <w:rFonts w:ascii="Times New Roman"/>
          <w:b w:val="false"/>
          <w:i w:val="false"/>
          <w:color w:val="000000"/>
          <w:sz w:val="28"/>
        </w:rPr>
        <w:t xml:space="preserve">
      2) мамандық бейініне сәйкес келмейтін техникалық және кәсіптік, орта білімнен кейінгі, жоғары білімі бар оқуға түсушілер үшін мамандықтың бейінді пәні бойынша өткізіледі. </w:t>
      </w:r>
    </w:p>
    <w:p>
      <w:pPr>
        <w:spacing w:after="0"/>
        <w:ind w:left="0"/>
        <w:jc w:val="both"/>
      </w:pPr>
      <w:r>
        <w:rPr>
          <w:rFonts w:ascii="Times New Roman"/>
          <w:b w:val="false"/>
          <w:i w:val="false"/>
          <w:color w:val="000000"/>
          <w:sz w:val="28"/>
        </w:rPr>
        <w:t>
      Конкурс білім беру ұйымдары өткізген түсу емтихандарының нәтижелері бойынша алынған баллдар (бағалар) негізінде өткізіледі.</w:t>
      </w:r>
    </w:p>
    <w:p>
      <w:pPr>
        <w:spacing w:after="0"/>
        <w:ind w:left="0"/>
        <w:jc w:val="both"/>
      </w:pPr>
      <w:r>
        <w:rPr>
          <w:rFonts w:ascii="Times New Roman"/>
          <w:b w:val="false"/>
          <w:i w:val="false"/>
          <w:color w:val="000000"/>
          <w:sz w:val="28"/>
        </w:rPr>
        <w:t xml:space="preserve">
      Түсу емтихандары бекітілген кестеге сәйкес өткізіледі. Кестені түсу емтихандарының өтетін күні мен уақытын, орнын көрсете отырып білім беру ұйымдарының басшылары (3) жұмыс күнінен кешіктірмей емтихан өткізерден алдын бекітеді және оны ақпараттық стендтермен білім беру ұйымдарының интернет ресурстарында орналастырады. </w:t>
      </w:r>
    </w:p>
    <w:p>
      <w:pPr>
        <w:spacing w:after="0"/>
        <w:ind w:left="0"/>
        <w:jc w:val="both"/>
      </w:pPr>
      <w:r>
        <w:rPr>
          <w:rFonts w:ascii="Times New Roman"/>
          <w:b w:val="false"/>
          <w:i w:val="false"/>
          <w:color w:val="000000"/>
          <w:sz w:val="28"/>
        </w:rPr>
        <w:t>
      Білікті жұмысшы кадрларды даярлауды көздейтін техникалық және кәсіптік білімнің білім беру бағдарламалары бойынша оқуға түсушілерге арналған түсу емтихандары әңгімелесу нысанында өткізіледі. Түсу емтихандарын және әңгімелесуді өткізу кезеңінде аудио-бейнежазба жүргізіледі.</w:t>
      </w:r>
    </w:p>
    <w:p>
      <w:pPr>
        <w:spacing w:after="0"/>
        <w:ind w:left="0"/>
        <w:jc w:val="both"/>
      </w:pPr>
      <w:r>
        <w:rPr>
          <w:rFonts w:ascii="Times New Roman"/>
          <w:b w:val="false"/>
          <w:i w:val="false"/>
          <w:color w:val="000000"/>
          <w:sz w:val="28"/>
        </w:rPr>
        <w:t xml:space="preserve">
      Қабылдау комиссиясы оқуға түсушімен тиісті бағыттар бойынша жеке әңгімелесуді жүргізеді. </w:t>
      </w:r>
    </w:p>
    <w:p>
      <w:pPr>
        <w:spacing w:after="0"/>
        <w:ind w:left="0"/>
        <w:jc w:val="both"/>
      </w:pPr>
      <w:r>
        <w:rPr>
          <w:rFonts w:ascii="Times New Roman"/>
          <w:b w:val="false"/>
          <w:i w:val="false"/>
          <w:color w:val="000000"/>
          <w:sz w:val="28"/>
        </w:rPr>
        <w:t>
      Қабылдау комиссиясы әр оқуға түсушімен әңгімелесуді 20 минуттан артық жүргізбейді.</w:t>
      </w:r>
    </w:p>
    <w:p>
      <w:pPr>
        <w:spacing w:after="0"/>
        <w:ind w:left="0"/>
        <w:jc w:val="both"/>
      </w:pPr>
      <w:r>
        <w:rPr>
          <w:rFonts w:ascii="Times New Roman"/>
          <w:b w:val="false"/>
          <w:i w:val="false"/>
          <w:color w:val="000000"/>
          <w:sz w:val="28"/>
        </w:rPr>
        <w:t>
      Әңгімелесуге арналған сұрақтар тізбесін қабылдау комиссиясының басшысы бекітеді.</w:t>
      </w:r>
    </w:p>
    <w:p>
      <w:pPr>
        <w:spacing w:after="0"/>
        <w:ind w:left="0"/>
        <w:jc w:val="both"/>
      </w:pPr>
      <w:r>
        <w:rPr>
          <w:rFonts w:ascii="Times New Roman"/>
          <w:b w:val="false"/>
          <w:i w:val="false"/>
          <w:color w:val="000000"/>
          <w:sz w:val="28"/>
        </w:rPr>
        <w:t>
      Түсу емтихандарының қорытындылары ақпараттық стендтерде және білім беру ұйымидарының интернет-ресурстарында түсу емтихандарын өткізген күні орналастырылады.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12-тармаққа өзгеріс енгізілді – ҚР  Білім және ғылым министрінің 16.07.2019 </w:t>
      </w:r>
      <w:r>
        <w:rPr>
          <w:rFonts w:ascii="Times New Roman"/>
          <w:b w:val="false"/>
          <w:i w:val="false"/>
          <w:color w:val="000000"/>
          <w:sz w:val="28"/>
        </w:rPr>
        <w:t>№ 305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82" w:id="36"/>
    <w:p>
      <w:pPr>
        <w:spacing w:after="0"/>
        <w:ind w:left="0"/>
        <w:jc w:val="both"/>
      </w:pPr>
      <w:r>
        <w:rPr>
          <w:rFonts w:ascii="Times New Roman"/>
          <w:b w:val="false"/>
          <w:i w:val="false"/>
          <w:color w:val="000000"/>
          <w:sz w:val="28"/>
        </w:rPr>
        <w:t xml:space="preserve">
      12-1. Карантин жағдайларында, әлеуметтік, табиғи және техногендік сипаттағы төтенше жағдайларда қабылдау комиссиясы күнтізбелік жылдың 20 маусымынан бастап білім туралы құжатқа сәйкес міндетті және бейіндік пәндер бойынша бағалардың немесе шығармашылық конкурстың және/немесе басқа да арнайы конкурстардың нәтижелері бойынша бағалардың жиынтық балын көрсете отырып, "Білім туралы" Қазақстан Республикасы Заңының 26-бабының </w:t>
      </w:r>
      <w:r>
        <w:rPr>
          <w:rFonts w:ascii="Times New Roman"/>
          <w:b w:val="false"/>
          <w:i w:val="false"/>
          <w:color w:val="000000"/>
          <w:sz w:val="28"/>
        </w:rPr>
        <w:t>8-тармағына</w:t>
      </w:r>
      <w:r>
        <w:rPr>
          <w:rFonts w:ascii="Times New Roman"/>
          <w:b w:val="false"/>
          <w:i w:val="false"/>
          <w:color w:val="000000"/>
          <w:sz w:val="28"/>
        </w:rPr>
        <w:t xml:space="preserve"> сәйкес қабылдау квотасы көзделген талапкерлер мен тұлғалардың тізімдік құрамын білім беру ұйымының сайтында қалыптастырады және оның күн сайын жаңартылуын қамтамасыз етеді.</w:t>
      </w:r>
    </w:p>
    <w:bookmarkEnd w:id="36"/>
    <w:p>
      <w:pPr>
        <w:spacing w:after="0"/>
        <w:ind w:left="0"/>
        <w:jc w:val="both"/>
      </w:pPr>
      <w:r>
        <w:rPr>
          <w:rFonts w:ascii="Times New Roman"/>
          <w:b w:val="false"/>
          <w:i w:val="false"/>
          <w:color w:val="000000"/>
          <w:sz w:val="28"/>
        </w:rPr>
        <w:t>
      Орта буын мамандарын және қолданбалы бакалаврларды даярлауды көздейтін техникалық және кәсіптік, орта білімнен кейінгі білім беру бағдарламалары бойынша оқуға түсушілер үшін білім алушылар құрамына қабылдауға арналған конкурс білім туралы құжатқа сәйкес міндетті және бейінді пәндердің жиынтық балының нәтижелері бойынша өткізіледі.</w:t>
      </w:r>
    </w:p>
    <w:p>
      <w:pPr>
        <w:spacing w:after="0"/>
        <w:ind w:left="0"/>
        <w:jc w:val="both"/>
      </w:pPr>
      <w:r>
        <w:rPr>
          <w:rFonts w:ascii="Times New Roman"/>
          <w:b w:val="false"/>
          <w:i w:val="false"/>
          <w:color w:val="000000"/>
          <w:sz w:val="28"/>
        </w:rPr>
        <w:t>
      Бағалардың жиынтық балы:</w:t>
      </w:r>
    </w:p>
    <w:p>
      <w:pPr>
        <w:spacing w:after="0"/>
        <w:ind w:left="0"/>
        <w:jc w:val="both"/>
      </w:pPr>
      <w:r>
        <w:rPr>
          <w:rFonts w:ascii="Times New Roman"/>
          <w:b w:val="false"/>
          <w:i w:val="false"/>
          <w:color w:val="000000"/>
          <w:sz w:val="28"/>
        </w:rPr>
        <w:t>
      негізгі орта білімі бар (9-сынып) оқуға түсушілер үшін – үш пән бойынша бағалар: міндетті пән (қазақ тілі немесе орыс тілі) және мамандық бейіні бойынша екі пән бойынша және/немесе шығармашылық конкурс және/немесе басқа да арнайы конкурстар бағалары (педагогикалық, медициналық мамандықтар және шығармашылық дайындықты талап ететін мамандықтар бойынша);</w:t>
      </w:r>
    </w:p>
    <w:p>
      <w:pPr>
        <w:spacing w:after="0"/>
        <w:ind w:left="0"/>
        <w:jc w:val="both"/>
      </w:pPr>
      <w:r>
        <w:rPr>
          <w:rFonts w:ascii="Times New Roman"/>
          <w:b w:val="false"/>
          <w:i w:val="false"/>
          <w:color w:val="000000"/>
          <w:sz w:val="28"/>
        </w:rPr>
        <w:t>
      жалпы орта білімі бар (11-сынып) түсушілер үшін – төрт пәннің бағасы: міндетті пән (қазақ тілі немесе орыс тілі, Қазақстан тарихы) және мамандық бейіні бойынша екі пән және/немесе шығармашылық конкурс және/немесе басқа да арнайы конкурстардың бағалары (педагогикалық, медициналық мамандықтар және шығармашылық дайындықты талап ететін мамандықтар бойынша);</w:t>
      </w:r>
    </w:p>
    <w:p>
      <w:pPr>
        <w:spacing w:after="0"/>
        <w:ind w:left="0"/>
        <w:jc w:val="both"/>
      </w:pPr>
      <w:r>
        <w:rPr>
          <w:rFonts w:ascii="Times New Roman"/>
          <w:b w:val="false"/>
          <w:i w:val="false"/>
          <w:color w:val="000000"/>
          <w:sz w:val="28"/>
        </w:rPr>
        <w:t>
      мамандық бейініне сәйкес келмейтін техникалық және кәсіптік, орта білімнен кейінгі, жоғары білімі бар түсушілер үшін – төрт пәннің бағасы: міндетті пән (қазақ тілі немесе орыс тілі, Қазақстан тарихы) және мамандық бейіні бойынша екі пән және/немесе шығармашылық конкурс және/немесе басқа да арнайы конкурстардың бағалары бойынша (педагогикалық мамандықтар және шығармашылық дайындықты талап ететін мамандықтар бойынша) қалыптасады.</w:t>
      </w:r>
    </w:p>
    <w:p>
      <w:pPr>
        <w:spacing w:after="0"/>
        <w:ind w:left="0"/>
        <w:jc w:val="both"/>
      </w:pPr>
      <w:r>
        <w:rPr>
          <w:rFonts w:ascii="Times New Roman"/>
          <w:b w:val="false"/>
          <w:i w:val="false"/>
          <w:color w:val="000000"/>
          <w:sz w:val="28"/>
        </w:rPr>
        <w:t>
      Мамандық бейініне сәйкес келетін техникалық және кәсіптік, орта білімнен кейінгі, жоғары білімі бар тұлғалар үшін – білім туралы құжаттың (диплом) орташа балы.</w:t>
      </w:r>
    </w:p>
    <w:p>
      <w:pPr>
        <w:spacing w:after="0"/>
        <w:ind w:left="0"/>
        <w:jc w:val="both"/>
      </w:pPr>
      <w:r>
        <w:rPr>
          <w:rFonts w:ascii="Times New Roman"/>
          <w:b w:val="false"/>
          <w:i w:val="false"/>
          <w:color w:val="000000"/>
          <w:sz w:val="28"/>
        </w:rPr>
        <w:t xml:space="preserve">
      Басқа елдің білім туралы құжаты бар тұлғалар үшін білім туралы құжатта осы Қағидаларға </w:t>
      </w:r>
      <w:r>
        <w:rPr>
          <w:rFonts w:ascii="Times New Roman"/>
          <w:b w:val="false"/>
          <w:i w:val="false"/>
          <w:color w:val="000000"/>
          <w:sz w:val="28"/>
        </w:rPr>
        <w:t>7-қосымшада</w:t>
      </w:r>
      <w:r>
        <w:rPr>
          <w:rFonts w:ascii="Times New Roman"/>
          <w:b w:val="false"/>
          <w:i w:val="false"/>
          <w:color w:val="000000"/>
          <w:sz w:val="28"/>
        </w:rPr>
        <w:t xml:space="preserve"> көрсетілген міндетті және бейінді пәндер болмаған жағдайда міндетті және бейінді пәндер тізбесін білім беру ұйымдарының қабылдау комиссиялары белгілейді.</w:t>
      </w:r>
    </w:p>
    <w:p>
      <w:pPr>
        <w:spacing w:after="0"/>
        <w:ind w:left="0"/>
        <w:jc w:val="both"/>
      </w:pPr>
      <w:r>
        <w:rPr>
          <w:rFonts w:ascii="Times New Roman"/>
          <w:b w:val="false"/>
          <w:i w:val="false"/>
          <w:color w:val="000000"/>
          <w:sz w:val="28"/>
        </w:rPr>
        <w:t>
      Мамандық бейініне сәйкес келмейтін медициналық мамандықтарға түсетін техникалық және кәсіптік, орта білімнен кейінгі, жоғары білімі бар тұлғалар үшін – мамандық бейіні бойынша екі пән және ақпараттық-коммуникациялық технологияларды қолдана отырып эссе жазу түріндегі арнайы конкурс.</w:t>
      </w:r>
    </w:p>
    <w:p>
      <w:pPr>
        <w:spacing w:after="0"/>
        <w:ind w:left="0"/>
        <w:jc w:val="both"/>
      </w:pPr>
      <w:r>
        <w:rPr>
          <w:rFonts w:ascii="Times New Roman"/>
          <w:b w:val="false"/>
          <w:i w:val="false"/>
          <w:color w:val="000000"/>
          <w:sz w:val="28"/>
        </w:rPr>
        <w:t>
      Мамандық бейініне сәйкес келетін медициналық мамандықтарға түсетін техникалық және кәсіптік, орта білімнен кейінгі, жоғары білімі бар тұлғалар үшін ақпараттық-коммуникациялық технологияларды қолдана отырып эссе жазу түрінде арнайы конкурс белгіленеді. Эссе жазуға және бағалау өлшемшарттарына қойылатын талаптарды білім беру ұйымдарының қабылдау комиссиялары айқындайды.</w:t>
      </w:r>
    </w:p>
    <w:p>
      <w:pPr>
        <w:spacing w:after="0"/>
        <w:ind w:left="0"/>
        <w:jc w:val="both"/>
      </w:pPr>
      <w:r>
        <w:rPr>
          <w:rFonts w:ascii="Times New Roman"/>
          <w:b w:val="false"/>
          <w:i w:val="false"/>
          <w:color w:val="000000"/>
          <w:sz w:val="28"/>
        </w:rPr>
        <w:t>
      Өнер және мәдениет мамандықтары бойынша шығармашылық конкурс күшейтілген санитариялық-дезинфекциялық режимді сақтай отырып, тікелей білім беру ұйымдарында өткізіледі.</w:t>
      </w:r>
    </w:p>
    <w:p>
      <w:pPr>
        <w:spacing w:after="0"/>
        <w:ind w:left="0"/>
        <w:jc w:val="both"/>
      </w:pPr>
      <w:r>
        <w:rPr>
          <w:rFonts w:ascii="Times New Roman"/>
          <w:b w:val="false"/>
          <w:i w:val="false"/>
          <w:color w:val="000000"/>
          <w:sz w:val="28"/>
        </w:rPr>
        <w:t>
      Медициналық мамандықтарға түсетін тұлғалар психометриялық тестілеудің қорытындысы бойынша конкурсқа жіберіледі, оны өткізу нысанын білім беру ұйымдары айқындайды.</w:t>
      </w:r>
    </w:p>
    <w:p>
      <w:pPr>
        <w:spacing w:after="0"/>
        <w:ind w:left="0"/>
        <w:jc w:val="both"/>
      </w:pPr>
      <w:r>
        <w:rPr>
          <w:rFonts w:ascii="Times New Roman"/>
          <w:b w:val="false"/>
          <w:i w:val="false"/>
          <w:color w:val="000000"/>
          <w:sz w:val="28"/>
        </w:rPr>
        <w:t>
      Ағылшын тілінде оқытатын медициналық және фармацевтикалық мамандықтарға түсетін тұлғалар үшін ақпараттық-коммуникациялық технологияларды пайдалана отырып, ағылшын тілін білудің базалық деңгейін бағалау (тестілеу әдісімен) қосымша енгізіледі.</w:t>
      </w:r>
    </w:p>
    <w:p>
      <w:pPr>
        <w:spacing w:after="0"/>
        <w:ind w:left="0"/>
        <w:jc w:val="both"/>
      </w:pPr>
      <w:r>
        <w:rPr>
          <w:rFonts w:ascii="Times New Roman"/>
          <w:b w:val="false"/>
          <w:i w:val="false"/>
          <w:color w:val="000000"/>
          <w:sz w:val="28"/>
        </w:rPr>
        <w:t>
      Медициналық мамандықтарға түсетін тұлғалар арасында конкурсты өткізу үшін білім туралы құжатқа немесе арнайы конкурстардың нәтижелері бойынша бағаларына сәйкес міндетті және бейінді пәндердің жиынтық балының негізінде орташа балл шығарылады.</w:t>
      </w:r>
    </w:p>
    <w:p>
      <w:pPr>
        <w:spacing w:after="0"/>
        <w:ind w:left="0"/>
        <w:jc w:val="both"/>
      </w:pPr>
      <w:r>
        <w:rPr>
          <w:rFonts w:ascii="Times New Roman"/>
          <w:b w:val="false"/>
          <w:i w:val="false"/>
          <w:color w:val="000000"/>
          <w:sz w:val="28"/>
        </w:rPr>
        <w:t xml:space="preserve">
      Оқуға түсушілердің жиынтық балы тең болған жағдайда бірінші кезекте білім туралы құжаттың орташа балы және (немесе) "Білім туралы" Қазақстан Республикасы Заңының 26-бабының </w:t>
      </w:r>
      <w:r>
        <w:rPr>
          <w:rFonts w:ascii="Times New Roman"/>
          <w:b w:val="false"/>
          <w:i w:val="false"/>
          <w:color w:val="000000"/>
          <w:sz w:val="28"/>
        </w:rPr>
        <w:t>8-тармағына</w:t>
      </w:r>
      <w:r>
        <w:rPr>
          <w:rFonts w:ascii="Times New Roman"/>
          <w:b w:val="false"/>
          <w:i w:val="false"/>
          <w:color w:val="000000"/>
          <w:sz w:val="28"/>
        </w:rPr>
        <w:t xml:space="preserve"> сәйкес қабылдау квотасы көзделген тұлғалардың санаты ескеріледі, сондай-ақ шығармашылық және арнайы конкурстардың нәтижелері ескеріледі.</w:t>
      </w:r>
    </w:p>
    <w:p>
      <w:pPr>
        <w:spacing w:after="0"/>
        <w:ind w:left="0"/>
        <w:jc w:val="both"/>
      </w:pPr>
      <w:r>
        <w:rPr>
          <w:rFonts w:ascii="Times New Roman"/>
          <w:b w:val="false"/>
          <w:i w:val="false"/>
          <w:color w:val="000000"/>
          <w:sz w:val="28"/>
        </w:rPr>
        <w:t>
      Оқуға түсушілердің саны мемлекеттік білім беру тапсырысы бойынша оқуға бөлінген орындардан асып кеткен жағдайда білікті жұмысшы кадрларды даярлау үшін білім беру ұйымдарына оқуға қабылдау білім туралы құжатқа сәйкес міндетті және бейінді пәндер бойынша бағалардың жиынтық балы негізінде жүзеге асырылады.</w:t>
      </w:r>
    </w:p>
    <w:p>
      <w:pPr>
        <w:spacing w:after="0"/>
        <w:ind w:left="0"/>
        <w:jc w:val="both"/>
      </w:pPr>
      <w:r>
        <w:rPr>
          <w:rFonts w:ascii="Times New Roman"/>
          <w:b w:val="false"/>
          <w:i w:val="false"/>
          <w:color w:val="000000"/>
          <w:sz w:val="28"/>
        </w:rPr>
        <w:t xml:space="preserve">
      Қабылдау квотасының мөлшері "Техникалық және кәсіптік, орта білімнен кейінгі және жоғары білімнің білім беру бағдарламаларын іске асыратын білім беру ұйымдарына оқуға түсу кезінде қабылдау квотасының мөлшерін бекіту туралы" Қазақстан Республикасы Үкіметінің 2012 жылғы 28 ақпандағы № 264 </w:t>
      </w:r>
      <w:r>
        <w:rPr>
          <w:rFonts w:ascii="Times New Roman"/>
          <w:b w:val="false"/>
          <w:i w:val="false"/>
          <w:color w:val="000000"/>
          <w:sz w:val="28"/>
        </w:rPr>
        <w:t>қаулысымен</w:t>
      </w:r>
      <w:r>
        <w:rPr>
          <w:rFonts w:ascii="Times New Roman"/>
          <w:b w:val="false"/>
          <w:i w:val="false"/>
          <w:color w:val="000000"/>
          <w:sz w:val="28"/>
        </w:rPr>
        <w:t xml:space="preserve"> бекітілген.</w:t>
      </w:r>
    </w:p>
    <w:p>
      <w:pPr>
        <w:spacing w:after="0"/>
        <w:ind w:left="0"/>
        <w:jc w:val="both"/>
      </w:pPr>
      <w:r>
        <w:rPr>
          <w:rFonts w:ascii="Times New Roman"/>
          <w:b w:val="false"/>
          <w:i w:val="false"/>
          <w:color w:val="000000"/>
          <w:sz w:val="28"/>
        </w:rPr>
        <w:t>
      Оқуға түсушінің қабылдау квотасы көзделген тұлғаларға тиесілілігін растайтын құжаттар білім беру ұйымының қабылдау комиссиясына оқуға қабылдау жөніндегі қорытынды отырысқа дейін ұсынылады.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32" w:id="37"/>
    <w:p>
      <w:pPr>
        <w:spacing w:after="0"/>
        <w:ind w:left="0"/>
        <w:jc w:val="both"/>
      </w:pPr>
      <w:r>
        <w:rPr>
          <w:rFonts w:ascii="Times New Roman"/>
          <w:b w:val="false"/>
          <w:i w:val="false"/>
          <w:color w:val="000000"/>
          <w:sz w:val="28"/>
        </w:rPr>
        <w:t>
      13. Орта буын және қолданбалы бакалавр мамандарын даярлауды көздейтін техникалық және кәсіптік, орта білімнен кейінгі білімнің білім беру бағдарламалары бойынша оқуға түсетін адамдар үшін оқудың күндізгі нысанына түсу емтихандары - күнтізбелік жылдың 1 тамызы мен 27 тамызы аралығында, оқудың кешкі және сырттай нысанына - күнтізбелік жылдың 1 тамызы мен 28 қыркүйегі аралығында; өнер және мәдениет мамандықтары бойынша арнаулы немесе шығармашылық емтихандар - күнтізбелік жылдың 21 шілдесі мен 28 шілдесі аралығында өткізіледі.</w:t>
      </w:r>
    </w:p>
    <w:bookmarkEnd w:id="37"/>
    <w:p>
      <w:pPr>
        <w:spacing w:after="0"/>
        <w:ind w:left="0"/>
        <w:jc w:val="both"/>
      </w:pPr>
      <w:r>
        <w:rPr>
          <w:rFonts w:ascii="Times New Roman"/>
          <w:b w:val="false"/>
          <w:i w:val="false"/>
          <w:color w:val="000000"/>
          <w:sz w:val="28"/>
        </w:rPr>
        <w:t>
      Білікті жұмысшы кадрларды даярлауды көздейтін техникалық және кәсіптік білімнің білім беру бағдарламалары бойынша оқуға түсетін тұлғалар үшін оқудың күндізгі нысанына түсу емтихандары күнтізбелік жылдың 1 тамызы мен 29 тамызы аралығында, оқудың кешкі және сырттай нысанына күнтізбелік жылдың 1 тамызы мен 25 қыркүйегі аралығында өткізіледі.</w:t>
      </w:r>
    </w:p>
    <w:p>
      <w:pPr>
        <w:spacing w:after="0"/>
        <w:ind w:left="0"/>
        <w:jc w:val="both"/>
      </w:pPr>
      <w:r>
        <w:rPr>
          <w:rFonts w:ascii="Times New Roman"/>
          <w:b w:val="false"/>
          <w:i w:val="false"/>
          <w:color w:val="000000"/>
          <w:sz w:val="28"/>
        </w:rPr>
        <w:t>
      Түсу емтихандарын өткізу кезінде:</w:t>
      </w:r>
    </w:p>
    <w:bookmarkStart w:name="z33" w:id="38"/>
    <w:p>
      <w:pPr>
        <w:spacing w:after="0"/>
        <w:ind w:left="0"/>
        <w:jc w:val="both"/>
      </w:pPr>
      <w:r>
        <w:rPr>
          <w:rFonts w:ascii="Times New Roman"/>
          <w:b w:val="false"/>
          <w:i w:val="false"/>
          <w:color w:val="000000"/>
          <w:sz w:val="28"/>
        </w:rPr>
        <w:t>
      1) тестілеу нысанында әрбір пән бойынша тестілеу тапсырмаларының (сұрақтарының) саны – 25; әрбір тест тапсырмасының дұрыс жауабы 1 балмен бағаланады; үш пән бойынша тестілеуге – 2 сағат 15 минут, ал екі пән бойынша – 1 сағат 30 минут беріледі; дұрыс жауаптар коды тестілеу аяқталғаннан кейін дереу ілінеді; тестілеу нәтижелері ол өткізілген күні хабарланады;</w:t>
      </w:r>
    </w:p>
    <w:bookmarkEnd w:id="38"/>
    <w:bookmarkStart w:name="z34" w:id="39"/>
    <w:p>
      <w:pPr>
        <w:spacing w:after="0"/>
        <w:ind w:left="0"/>
        <w:jc w:val="both"/>
      </w:pPr>
      <w:r>
        <w:rPr>
          <w:rFonts w:ascii="Times New Roman"/>
          <w:b w:val="false"/>
          <w:i w:val="false"/>
          <w:color w:val="000000"/>
          <w:sz w:val="28"/>
        </w:rPr>
        <w:t>
      2) пәндер бойынша емтихандар нысанында түсу емтихандарының нәтижелері бойынша алынған "3", "4", "5" бағаларын қабылдау комиссиясы мынадай шәкіл бойынша: "3" – 8 балға, "4" – 17 балға, "5" – 25 балға алмастырады.</w:t>
      </w:r>
    </w:p>
    <w:bookmarkEnd w:id="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13-тармаққа өзгеріс енгізілді – ҚР  Білім және ғылым министрінің 16.07.2019 </w:t>
      </w:r>
      <w:r>
        <w:rPr>
          <w:rFonts w:ascii="Times New Roman"/>
          <w:b w:val="false"/>
          <w:i w:val="false"/>
          <w:color w:val="000000"/>
          <w:sz w:val="28"/>
        </w:rPr>
        <w:t>№ 305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35" w:id="40"/>
    <w:p>
      <w:pPr>
        <w:spacing w:after="0"/>
        <w:ind w:left="0"/>
        <w:jc w:val="both"/>
      </w:pPr>
      <w:r>
        <w:rPr>
          <w:rFonts w:ascii="Times New Roman"/>
          <w:b w:val="false"/>
          <w:i w:val="false"/>
          <w:color w:val="000000"/>
          <w:sz w:val="28"/>
        </w:rPr>
        <w:t>
      14. Білім беру ұйымдарына түсу емтихандары түсушілердің өтінішіне сәйкес қазақ немесе орыс тілдерінде өткізіледі.</w:t>
      </w:r>
    </w:p>
    <w:bookmarkEnd w:id="40"/>
    <w:bookmarkStart w:name="z36" w:id="41"/>
    <w:p>
      <w:pPr>
        <w:spacing w:after="0"/>
        <w:ind w:left="0"/>
        <w:jc w:val="both"/>
      </w:pPr>
      <w:r>
        <w:rPr>
          <w:rFonts w:ascii="Times New Roman"/>
          <w:b w:val="false"/>
          <w:i w:val="false"/>
          <w:color w:val="000000"/>
          <w:sz w:val="28"/>
        </w:rPr>
        <w:t>
      15. Түсу емтихандарын қайта тапсыруға рұқсат етілмейді.</w:t>
      </w:r>
    </w:p>
    <w:bookmarkEnd w:id="41"/>
    <w:bookmarkStart w:name="z37" w:id="42"/>
    <w:p>
      <w:pPr>
        <w:spacing w:after="0"/>
        <w:ind w:left="0"/>
        <w:jc w:val="both"/>
      </w:pPr>
      <w:r>
        <w:rPr>
          <w:rFonts w:ascii="Times New Roman"/>
          <w:b w:val="false"/>
          <w:i w:val="false"/>
          <w:color w:val="000000"/>
          <w:sz w:val="28"/>
        </w:rPr>
        <w:t>
      16. Техникалық және кәсіптік білім мамандықтарының бейіні бойынша жалпы білім беретін пәндердің тізбесі осы Қағидаларға 1-қосымшаға сәйкес айқындалады.</w:t>
      </w:r>
    </w:p>
    <w:bookmarkEnd w:id="42"/>
    <w:p>
      <w:pPr>
        <w:spacing w:after="0"/>
        <w:ind w:left="0"/>
        <w:jc w:val="both"/>
      </w:pPr>
      <w:r>
        <w:rPr>
          <w:rFonts w:ascii="Times New Roman"/>
          <w:b w:val="false"/>
          <w:i w:val="false"/>
          <w:color w:val="000000"/>
          <w:sz w:val="28"/>
        </w:rPr>
        <w:t>
      Орта білімнен кейінгі білім беру мамандықтарының бейіні бойынша жалпы білім беру пәндерінің тізбесі осы Қағидаларға 3-қосымшаға сәйкес айқындалады.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16-тармақ жаңа редакцияда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3" w:id="43"/>
    <w:p>
      <w:pPr>
        <w:spacing w:after="0"/>
        <w:ind w:left="0"/>
        <w:jc w:val="both"/>
      </w:pPr>
      <w:r>
        <w:rPr>
          <w:rFonts w:ascii="Times New Roman"/>
          <w:b w:val="false"/>
          <w:i w:val="false"/>
          <w:color w:val="000000"/>
          <w:sz w:val="28"/>
        </w:rPr>
        <w:t xml:space="preserve">
      16-1. Карантин жағдайларында, әлеуметтік, табиғи және техногендік сипаттағы төтенше жағдайларда техникалық және кәсіптік білім беру мамандықтарының бейіні бойынша жалпы білім беретін пәндердің тізбесі осы Қағидаларға </w:t>
      </w:r>
      <w:r>
        <w:rPr>
          <w:rFonts w:ascii="Times New Roman"/>
          <w:b w:val="false"/>
          <w:i w:val="false"/>
          <w:color w:val="000000"/>
          <w:sz w:val="28"/>
        </w:rPr>
        <w:t>7-қосымшаға</w:t>
      </w:r>
      <w:r>
        <w:rPr>
          <w:rFonts w:ascii="Times New Roman"/>
          <w:b w:val="false"/>
          <w:i w:val="false"/>
          <w:color w:val="000000"/>
          <w:sz w:val="28"/>
        </w:rPr>
        <w:t xml:space="preserve"> сәйкес айқындалады.</w:t>
      </w:r>
    </w:p>
    <w:bookmarkEnd w:id="4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38" w:id="44"/>
    <w:p>
      <w:pPr>
        <w:spacing w:after="0"/>
        <w:ind w:left="0"/>
        <w:jc w:val="both"/>
      </w:pPr>
      <w:r>
        <w:rPr>
          <w:rFonts w:ascii="Times New Roman"/>
          <w:b w:val="false"/>
          <w:i w:val="false"/>
          <w:color w:val="000000"/>
          <w:sz w:val="28"/>
        </w:rPr>
        <w:t xml:space="preserve">
      17. Өнер және мәдениет мамандықтары бойынша білім беру ұйымдарына оқуға түсетін тұлғалар осы Үлгі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бекітілген бағдарламалар бойынша өткізілетін шығармашылық емтихандар тапсырады.</w:t>
      </w:r>
    </w:p>
    <w:bookmarkEnd w:id="4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17-тармақ жаңа редакцияда – ҚР  Білім және ғылым министрінің 16.07.2019 </w:t>
      </w:r>
      <w:r>
        <w:rPr>
          <w:rFonts w:ascii="Times New Roman"/>
          <w:b w:val="false"/>
          <w:i w:val="false"/>
          <w:color w:val="000000"/>
          <w:sz w:val="28"/>
        </w:rPr>
        <w:t>№ 305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4" w:id="45"/>
    <w:p>
      <w:pPr>
        <w:spacing w:after="0"/>
        <w:ind w:left="0"/>
        <w:jc w:val="both"/>
      </w:pPr>
      <w:r>
        <w:rPr>
          <w:rFonts w:ascii="Times New Roman"/>
          <w:b w:val="false"/>
          <w:i w:val="false"/>
          <w:color w:val="000000"/>
          <w:sz w:val="28"/>
        </w:rPr>
        <w:t>
      17-1. Карантин жағдайларында, әлеуметтік, табиғи және техногендік сипаттағы төтенше жағдайларда өнер және мәдениет мамандықтарына түсушілер үшін шығармашылық конкурс күнтізбелік жылдың 21-28 шілде аралығында өткізіледі, олардың мазмұны мен бағалау өлшемшарттарына қойылатын талаптарды білім беру ұйымдарының қабылдау комиссиялары айқындайды.</w:t>
      </w:r>
    </w:p>
    <w:bookmarkEnd w:id="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39" w:id="46"/>
    <w:p>
      <w:pPr>
        <w:spacing w:after="0"/>
        <w:ind w:left="0"/>
        <w:jc w:val="both"/>
      </w:pPr>
      <w:r>
        <w:rPr>
          <w:rFonts w:ascii="Times New Roman"/>
          <w:b w:val="false"/>
          <w:i w:val="false"/>
          <w:color w:val="000000"/>
          <w:sz w:val="28"/>
        </w:rPr>
        <w:t>
      18. Педагогикалық мамандықтар, арнаулы немесе шығармашылық дайындықты қажет ететін мамандықтар бойынша білім беру ұйымдарына оқуға түсетін тұлғалар білім беру ұйымдары өткізетін арнаулы және (немесе) шығармашылық емтихандарды тапсырады.</w:t>
      </w:r>
    </w:p>
    <w:bookmarkEnd w:id="46"/>
    <w:bookmarkStart w:name="z85" w:id="47"/>
    <w:p>
      <w:pPr>
        <w:spacing w:after="0"/>
        <w:ind w:left="0"/>
        <w:jc w:val="both"/>
      </w:pPr>
      <w:r>
        <w:rPr>
          <w:rFonts w:ascii="Times New Roman"/>
          <w:b w:val="false"/>
          <w:i w:val="false"/>
          <w:color w:val="000000"/>
          <w:sz w:val="28"/>
        </w:rPr>
        <w:t>
      18-1. Карантин жағдайларында, әлеуметтік, табиғи және техногендік сипаттағы төтенше жағдайларда білім беру ұйымдарына педагогикалық мамандықтар бойынша, арнайы немесе шығармашылық дайындықты талап ететін мамандықтар бойынша оқуға түсетін тұлғалар ақпараттық-коммуникациялық технологияларды пайдалану арқылы шығармашылық және басқа да арнайы конкурстар өтеді.</w:t>
      </w:r>
    </w:p>
    <w:bookmarkEnd w:id="47"/>
    <w:p>
      <w:pPr>
        <w:spacing w:after="0"/>
        <w:ind w:left="0"/>
        <w:jc w:val="both"/>
      </w:pPr>
      <w:r>
        <w:rPr>
          <w:rFonts w:ascii="Times New Roman"/>
          <w:b w:val="false"/>
          <w:i w:val="false"/>
          <w:color w:val="000000"/>
          <w:sz w:val="28"/>
        </w:rPr>
        <w:t>
      "Дене шынықтыру және спорт" мамандығына түсуші тұлғалар спорттық жетістіктері бар портфолио, соңғы Президенттік (Ұлттық) тест нәтижелерін тапсырады.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40" w:id="48"/>
    <w:p>
      <w:pPr>
        <w:spacing w:after="0"/>
        <w:ind w:left="0"/>
        <w:jc w:val="both"/>
      </w:pPr>
      <w:r>
        <w:rPr>
          <w:rFonts w:ascii="Times New Roman"/>
          <w:b w:val="false"/>
          <w:i w:val="false"/>
          <w:color w:val="000000"/>
          <w:sz w:val="28"/>
        </w:rPr>
        <w:t xml:space="preserve">
      19. Арнаулы және (немесе) шығармашылық емтиханды өткізу нысаны осы Үлгі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анықталады. </w:t>
      </w:r>
    </w:p>
    <w:bookmarkEnd w:id="48"/>
    <w:bookmarkStart w:name="z66" w:id="49"/>
    <w:p>
      <w:pPr>
        <w:spacing w:after="0"/>
        <w:ind w:left="0"/>
        <w:jc w:val="both"/>
      </w:pPr>
      <w:r>
        <w:rPr>
          <w:rFonts w:ascii="Times New Roman"/>
          <w:b w:val="false"/>
          <w:i w:val="false"/>
          <w:color w:val="000000"/>
          <w:sz w:val="28"/>
        </w:rPr>
        <w:t>
      Кәсіби жарамдылықты анықтау үшін медицина және фармацевтика мамандықтары бойынша арнайы емтиханды өткізу нысанын денсаулық сақтау саласындағы білім беру ұйымдары дербес айқындайды.</w:t>
      </w:r>
    </w:p>
    <w:bookmarkEnd w:id="4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19-тармақ жаңа редакцияда – ҚР  Білім және ғылым министрінің 16.07.2019 </w:t>
      </w:r>
      <w:r>
        <w:rPr>
          <w:rFonts w:ascii="Times New Roman"/>
          <w:b w:val="false"/>
          <w:i w:val="false"/>
          <w:color w:val="000000"/>
          <w:sz w:val="28"/>
        </w:rPr>
        <w:t>№ 305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41" w:id="50"/>
    <w:p>
      <w:pPr>
        <w:spacing w:after="0"/>
        <w:ind w:left="0"/>
        <w:jc w:val="both"/>
      </w:pPr>
      <w:r>
        <w:rPr>
          <w:rFonts w:ascii="Times New Roman"/>
          <w:b w:val="false"/>
          <w:i w:val="false"/>
          <w:color w:val="000000"/>
          <w:sz w:val="28"/>
        </w:rPr>
        <w:t>
      20. Арнаулы және (немесе) шығармашылық емтиханның кестесін (емтиханды өткізу нысаны, күні, уақыты мен өткізілетін орны, консультациялар) қабылдау комиссиясының төрағасы бекітеді және оны оқуға түсушілердің назарына құжаттарды қабылдау басталғанға дейін кешіктірмей жеткізіледі.</w:t>
      </w:r>
    </w:p>
    <w:bookmarkEnd w:id="50"/>
    <w:bookmarkStart w:name="z42" w:id="51"/>
    <w:p>
      <w:pPr>
        <w:spacing w:after="0"/>
        <w:ind w:left="0"/>
        <w:jc w:val="both"/>
      </w:pPr>
      <w:r>
        <w:rPr>
          <w:rFonts w:ascii="Times New Roman"/>
          <w:b w:val="false"/>
          <w:i w:val="false"/>
          <w:color w:val="000000"/>
          <w:sz w:val="28"/>
        </w:rPr>
        <w:t xml:space="preserve">
      21. Оқуға түсушіні арнаулы және (немесе) шығармашылық емтихан өткізілетін аудиторияға кіргізу жеке басын куәландыратын құжатты ұсынған кезде рұқсат етіледі. </w:t>
      </w:r>
    </w:p>
    <w:bookmarkEnd w:id="51"/>
    <w:bookmarkStart w:name="z43" w:id="52"/>
    <w:p>
      <w:pPr>
        <w:spacing w:after="0"/>
        <w:ind w:left="0"/>
        <w:jc w:val="both"/>
      </w:pPr>
      <w:r>
        <w:rPr>
          <w:rFonts w:ascii="Times New Roman"/>
          <w:b w:val="false"/>
          <w:i w:val="false"/>
          <w:color w:val="000000"/>
          <w:sz w:val="28"/>
        </w:rPr>
        <w:t>
      22. Арнаулы және (немесе) шығармашылық емтихан басталғанға дейін оқуға түсушілерге емтихан материалдары беріледі және титулдық парақтарды ресімдеу тәртібі түсіндіріледі, сондай-ақ арнаулы және (немесе) шығармашылық емтиханның басталу және аяқталу уақыты, нәтижелерді жариялаудың уақыты мен орны және апелляцияға өтініштер беру рәсімі көрсетіледі.</w:t>
      </w:r>
    </w:p>
    <w:bookmarkEnd w:id="52"/>
    <w:bookmarkStart w:name="z44" w:id="53"/>
    <w:p>
      <w:pPr>
        <w:spacing w:after="0"/>
        <w:ind w:left="0"/>
        <w:jc w:val="both"/>
      </w:pPr>
      <w:r>
        <w:rPr>
          <w:rFonts w:ascii="Times New Roman"/>
          <w:b w:val="false"/>
          <w:i w:val="false"/>
          <w:color w:val="000000"/>
          <w:sz w:val="28"/>
        </w:rPr>
        <w:t xml:space="preserve">
      23. Арнаулы және (немесе) шығармашылық емтиханның өткізу қорытындылары – бағалау ведомостарымен ресімделеді. </w:t>
      </w:r>
    </w:p>
    <w:bookmarkEnd w:id="53"/>
    <w:p>
      <w:pPr>
        <w:spacing w:after="0"/>
        <w:ind w:left="0"/>
        <w:jc w:val="both"/>
      </w:pPr>
      <w:r>
        <w:rPr>
          <w:rFonts w:ascii="Times New Roman"/>
          <w:b w:val="false"/>
          <w:i w:val="false"/>
          <w:color w:val="000000"/>
          <w:sz w:val="28"/>
        </w:rPr>
        <w:t>
      Арнаулы емтихан "өтті" немесе "өтпеді" деген нысанда бағаланады.</w:t>
      </w:r>
    </w:p>
    <w:bookmarkStart w:name="z86" w:id="54"/>
    <w:p>
      <w:pPr>
        <w:spacing w:after="0"/>
        <w:ind w:left="0"/>
        <w:jc w:val="both"/>
      </w:pPr>
      <w:r>
        <w:rPr>
          <w:rFonts w:ascii="Times New Roman"/>
          <w:b w:val="false"/>
          <w:i w:val="false"/>
          <w:color w:val="000000"/>
          <w:sz w:val="28"/>
        </w:rPr>
        <w:t>
      23-1. Карантин жағдайларында, әлеуметтік, табиғи және техногендік сипаттағы төтенше жағдайларда шығармашылық және арнайы конкурстардың қорытындылары білім беру ұйымының қабылдау комиссиясының хаттамасымен ресімделеді.</w:t>
      </w:r>
    </w:p>
    <w:bookmarkEnd w:id="5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23-1-тармақпен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45" w:id="55"/>
    <w:p>
      <w:pPr>
        <w:spacing w:after="0"/>
        <w:ind w:left="0"/>
        <w:jc w:val="both"/>
      </w:pPr>
      <w:r>
        <w:rPr>
          <w:rFonts w:ascii="Times New Roman"/>
          <w:b w:val="false"/>
          <w:i w:val="false"/>
          <w:color w:val="000000"/>
          <w:sz w:val="28"/>
        </w:rPr>
        <w:t>
      24. Арнаулы және (немесе) шығармашылық емтиханның нәтижелері емтихан өткізілетін күні жарияланады.</w:t>
      </w:r>
    </w:p>
    <w:bookmarkEnd w:id="55"/>
    <w:bookmarkStart w:name="z46" w:id="56"/>
    <w:p>
      <w:pPr>
        <w:spacing w:after="0"/>
        <w:ind w:left="0"/>
        <w:jc w:val="both"/>
      </w:pPr>
      <w:r>
        <w:rPr>
          <w:rFonts w:ascii="Times New Roman"/>
          <w:b w:val="false"/>
          <w:i w:val="false"/>
          <w:color w:val="000000"/>
          <w:sz w:val="28"/>
        </w:rPr>
        <w:t>
      25. Арнаулы және (немесе) шығармашылық емтиханның нәтижелері бойынша оқуға түсушіге білім беру ұйымына ұсыну үшін бағалау ведомостінен үзінді беріледі.</w:t>
      </w:r>
    </w:p>
    <w:bookmarkEnd w:id="56"/>
    <w:bookmarkStart w:name="z47" w:id="57"/>
    <w:p>
      <w:pPr>
        <w:spacing w:after="0"/>
        <w:ind w:left="0"/>
        <w:jc w:val="both"/>
      </w:pPr>
      <w:r>
        <w:rPr>
          <w:rFonts w:ascii="Times New Roman"/>
          <w:b w:val="false"/>
          <w:i w:val="false"/>
          <w:color w:val="000000"/>
          <w:sz w:val="28"/>
        </w:rPr>
        <w:t>
      26. Білім беру ұйымында бірыңғай талаптардың сақталуын қамтамасыз ету және түсу емтихандар нәтижелерін бағалау кезіндегі даулы мәселелерді шешу, оқуға түсушілердің құқығын қорғау мақсатында білім беру ұйымы басшысының бұйрығымен апелляциялық комиссия құрылады. Апелляциялық комиссия мүшелері тақ санынан тұрады. Апелляциялық комиссия мүшелері тесттік пәндер бойынша техникалық және кәсіптік білім беру ұйымдарындағы педагогтердің санынан құрылады. Бір тестілеу пәні бойынша педагогтердің саны кемінде екі адамнан құрылады. Апелляциялық комиссия мүшелерінің құрамынан оның мүшелерінің көп дауысымен басшы сайланады.</w:t>
      </w:r>
    </w:p>
    <w:bookmarkEnd w:id="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26-тармақ жаңа редакцияда – ҚР Білім және ғылым министрінің 07.04.2020 </w:t>
      </w:r>
      <w:r>
        <w:rPr>
          <w:rFonts w:ascii="Times New Roman"/>
          <w:b w:val="false"/>
          <w:i w:val="false"/>
          <w:color w:val="000000"/>
          <w:sz w:val="28"/>
        </w:rPr>
        <w:t>№ 132</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87" w:id="58"/>
    <w:p>
      <w:pPr>
        <w:spacing w:after="0"/>
        <w:ind w:left="0"/>
        <w:jc w:val="both"/>
      </w:pPr>
      <w:r>
        <w:rPr>
          <w:rFonts w:ascii="Times New Roman"/>
          <w:b w:val="false"/>
          <w:i w:val="false"/>
          <w:color w:val="000000"/>
          <w:sz w:val="28"/>
        </w:rPr>
        <w:t>
      26-1. Карантин жағдайларында, әлеуметтік, табиғи және техногендік сипаттағы төтенше жағдайларда апелляциялық комиссия шығармашылық және арнайы конкурстардың жиынтық балы және/немесе қорытындылары бойынша конкурстың нәтижелерін қарайды.</w:t>
      </w:r>
    </w:p>
    <w:bookmarkEnd w:id="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26-1-тармақпен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48" w:id="59"/>
    <w:p>
      <w:pPr>
        <w:spacing w:after="0"/>
        <w:ind w:left="0"/>
        <w:jc w:val="both"/>
      </w:pPr>
      <w:r>
        <w:rPr>
          <w:rFonts w:ascii="Times New Roman"/>
          <w:b w:val="false"/>
          <w:i w:val="false"/>
          <w:color w:val="000000"/>
          <w:sz w:val="28"/>
        </w:rPr>
        <w:t>
      27. Түсу емтихандарының нәтижелерімен келіспеген тұлға апелляцияға шағым береді.</w:t>
      </w:r>
    </w:p>
    <w:bookmarkEnd w:id="59"/>
    <w:p>
      <w:pPr>
        <w:spacing w:after="0"/>
        <w:ind w:left="0"/>
        <w:jc w:val="both"/>
      </w:pPr>
      <w:r>
        <w:rPr>
          <w:rFonts w:ascii="Times New Roman"/>
          <w:b w:val="false"/>
          <w:i w:val="false"/>
          <w:color w:val="000000"/>
          <w:sz w:val="28"/>
        </w:rPr>
        <w:t>
      Апелляцияға өтініш апелляциялық комиссияға түсу емтихандарының нәтижелері жарияланғаннан кейін келесі күні сағат 13.00-ге дейін беріледі және апелляциялық комиссиямен өтініш оны берушісінің қатысуымен бір жұмыс күні ішінде өтініш берген күннен бастап қаралады.</w:t>
      </w:r>
    </w:p>
    <w:bookmarkStart w:name="z88" w:id="60"/>
    <w:p>
      <w:pPr>
        <w:spacing w:after="0"/>
        <w:ind w:left="0"/>
        <w:jc w:val="both"/>
      </w:pPr>
      <w:r>
        <w:rPr>
          <w:rFonts w:ascii="Times New Roman"/>
          <w:b w:val="false"/>
          <w:i w:val="false"/>
          <w:color w:val="000000"/>
          <w:sz w:val="28"/>
        </w:rPr>
        <w:t>
      27-1. Карантин жағдайларында, әлеуметтік, табиғи және техногендік сипаттағы төтенше жағдайларда конкурс нәтижелерімен келіспеген тұлға апелляцияға өтініш береді.</w:t>
      </w:r>
    </w:p>
    <w:bookmarkEnd w:id="6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27-1-тармақпен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49" w:id="61"/>
    <w:p>
      <w:pPr>
        <w:spacing w:after="0"/>
        <w:ind w:left="0"/>
        <w:jc w:val="both"/>
      </w:pPr>
      <w:r>
        <w:rPr>
          <w:rFonts w:ascii="Times New Roman"/>
          <w:b w:val="false"/>
          <w:i w:val="false"/>
          <w:color w:val="000000"/>
          <w:sz w:val="28"/>
        </w:rPr>
        <w:t xml:space="preserve">
      28. Апелляциялық комиссияның шешімі отырысқа оның құрамының кемінде үштен екісі қатысса, заңды деп есептеледі. Апелляциялық комиссияның шешімі отырысқа қатысушылардың көпшілік дауысымен қабылданады. Дауыстар тең болған жағдайда, төрағаның дауысы шешуші болып табылады. Апелляциялық комиссияның жұмысы төрағаның және барлық қатысушы апелляциялық комиссия мүшелерінің қолы қойылған хаттамамен ресімделеді. </w:t>
      </w:r>
    </w:p>
    <w:bookmarkEnd w:id="61"/>
    <w:bookmarkStart w:name="z50" w:id="62"/>
    <w:p>
      <w:pPr>
        <w:spacing w:after="0"/>
        <w:ind w:left="0"/>
        <w:jc w:val="both"/>
      </w:pPr>
      <w:r>
        <w:rPr>
          <w:rFonts w:ascii="Times New Roman"/>
          <w:b w:val="false"/>
          <w:i w:val="false"/>
          <w:color w:val="000000"/>
          <w:sz w:val="28"/>
        </w:rPr>
        <w:t xml:space="preserve">
      29. Қабылдау конкурсын өткізу кезінде осы Қағидалардың </w:t>
      </w:r>
      <w:r>
        <w:rPr>
          <w:rFonts w:ascii="Times New Roman"/>
          <w:b w:val="false"/>
          <w:i w:val="false"/>
          <w:color w:val="000000"/>
          <w:sz w:val="28"/>
        </w:rPr>
        <w:t>24-тармағына</w:t>
      </w:r>
      <w:r>
        <w:rPr>
          <w:rFonts w:ascii="Times New Roman"/>
          <w:b w:val="false"/>
          <w:i w:val="false"/>
          <w:color w:val="000000"/>
          <w:sz w:val="28"/>
        </w:rPr>
        <w:t xml:space="preserve"> сәйкес баллдар сомасы ескеріледі. </w:t>
      </w:r>
    </w:p>
    <w:bookmarkEnd w:id="62"/>
    <w:bookmarkStart w:name="z51" w:id="63"/>
    <w:p>
      <w:pPr>
        <w:spacing w:after="0"/>
        <w:ind w:left="0"/>
        <w:jc w:val="both"/>
      </w:pPr>
      <w:r>
        <w:rPr>
          <w:rFonts w:ascii="Times New Roman"/>
          <w:b w:val="false"/>
          <w:i w:val="false"/>
          <w:color w:val="000000"/>
          <w:sz w:val="28"/>
        </w:rPr>
        <w:t>
      30. Орта буын, қолданбалы бакалавр мамандарын даярлауды көздейтін техникалық және кәсіптік, орта білімнен кейінгі білімнің білім беру бағдарламалары бойынша білім алушылардың құрамына қабылдау:</w:t>
      </w:r>
    </w:p>
    <w:bookmarkEnd w:id="63"/>
    <w:p>
      <w:pPr>
        <w:spacing w:after="0"/>
        <w:ind w:left="0"/>
        <w:jc w:val="both"/>
      </w:pPr>
      <w:r>
        <w:rPr>
          <w:rFonts w:ascii="Times New Roman"/>
          <w:b w:val="false"/>
          <w:i w:val="false"/>
          <w:color w:val="000000"/>
          <w:sz w:val="28"/>
        </w:rPr>
        <w:t>
      1) оқудың күндізгі нысанына - күнтізбелік жылдың 25-31 тамызы аралығында;</w:t>
      </w:r>
    </w:p>
    <w:p>
      <w:pPr>
        <w:spacing w:after="0"/>
        <w:ind w:left="0"/>
        <w:jc w:val="both"/>
      </w:pPr>
      <w:r>
        <w:rPr>
          <w:rFonts w:ascii="Times New Roman"/>
          <w:b w:val="false"/>
          <w:i w:val="false"/>
          <w:color w:val="000000"/>
          <w:sz w:val="28"/>
        </w:rPr>
        <w:t>
      2) оқудың кешкі және сырттай нысанына - күнтізбелік жылдың 15-30 қыркүйегі аралығында өткізіледі.</w:t>
      </w:r>
    </w:p>
    <w:p>
      <w:pPr>
        <w:spacing w:after="0"/>
        <w:ind w:left="0"/>
        <w:jc w:val="both"/>
      </w:pPr>
      <w:r>
        <w:rPr>
          <w:rFonts w:ascii="Times New Roman"/>
          <w:b w:val="false"/>
          <w:i w:val="false"/>
          <w:color w:val="000000"/>
          <w:sz w:val="28"/>
        </w:rPr>
        <w:t>
      Білікті жұмысшы кадрлар даярлауды көздейтін техникалық және кәсіптік білім беру бағдарламалары бойынша білім алушылардың құрамына қабылдау:</w:t>
      </w:r>
    </w:p>
    <w:p>
      <w:pPr>
        <w:spacing w:after="0"/>
        <w:ind w:left="0"/>
        <w:jc w:val="both"/>
      </w:pPr>
      <w:r>
        <w:rPr>
          <w:rFonts w:ascii="Times New Roman"/>
          <w:b w:val="false"/>
          <w:i w:val="false"/>
          <w:color w:val="000000"/>
          <w:sz w:val="28"/>
        </w:rPr>
        <w:t>
      1) оқудың күндізгі нысанына - негізгі орта немесе жалпы орта білімі туралы құжаттарда көрсетілген бейіндік пәндер бойынша бағалары, әңгімелесу нәтижелері ескеріле отырып іріктеу негізінде күнтізбелік жылдың 25 тамызы мен 31 тамызы аралығында;</w:t>
      </w:r>
    </w:p>
    <w:p>
      <w:pPr>
        <w:spacing w:after="0"/>
        <w:ind w:left="0"/>
        <w:jc w:val="both"/>
      </w:pPr>
      <w:r>
        <w:rPr>
          <w:rFonts w:ascii="Times New Roman"/>
          <w:b w:val="false"/>
          <w:i w:val="false"/>
          <w:color w:val="000000"/>
          <w:sz w:val="28"/>
        </w:rPr>
        <w:t>
      2) оқудың кешкі және сырттай нысанына - негізгі орта немесе жалпы орта білімі туралы құжаттарда көрсетілген бейіндік пәндер бойынша бағалары, әңгімелесу нәтижелері ескеріле отырып іріктеу негізінде күнтізбелік жылдың 15 қыркүйегі мен 30 қыркүйегі аралығында өткізіледі.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30-тармаққа өзгеріс енгізілді – ҚР  Білім және ғылым министрінің 16.07.2019 </w:t>
      </w:r>
      <w:r>
        <w:rPr>
          <w:rFonts w:ascii="Times New Roman"/>
          <w:b w:val="false"/>
          <w:i w:val="false"/>
          <w:color w:val="000000"/>
          <w:sz w:val="28"/>
        </w:rPr>
        <w:t>№ 305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89" w:id="64"/>
    <w:p>
      <w:pPr>
        <w:spacing w:after="0"/>
        <w:ind w:left="0"/>
        <w:jc w:val="both"/>
      </w:pPr>
      <w:r>
        <w:rPr>
          <w:rFonts w:ascii="Times New Roman"/>
          <w:b w:val="false"/>
          <w:i w:val="false"/>
          <w:color w:val="000000"/>
          <w:sz w:val="28"/>
        </w:rPr>
        <w:t>
      30-1. Оқуға түсушілердің саны мемлекеттік білім беру тапсырысы бойынша оқуға бөлінген орындардан асып кеткен жағдайда білікті жұмысшы кадрларды даярлау үшін білім беру ұйымдарына оқуға қабылдау бағалардың жиынтық балы негізінде жүзеге асырылады.</w:t>
      </w:r>
    </w:p>
    <w:bookmarkEnd w:id="64"/>
    <w:p>
      <w:pPr>
        <w:spacing w:after="0"/>
        <w:ind w:left="0"/>
        <w:jc w:val="both"/>
      </w:pPr>
      <w:r>
        <w:rPr>
          <w:rFonts w:ascii="Times New Roman"/>
          <w:b w:val="false"/>
          <w:i w:val="false"/>
          <w:color w:val="000000"/>
          <w:sz w:val="28"/>
        </w:rPr>
        <w:t xml:space="preserve">
      Нәтижелі жұмыспен қамтуды және жаппай кәсіпкерлікті дамытудың 2017-2021 жылдарға арналған "Еңбек" мемлекеттік бағдарламасының қатысушыларын оқуға қабылдау Қазақстан Республикасы Білім және ғылым министрінің 2018 жылғы 26 қарашадағы № 646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актілерді мемлекеттік тіркеу тізілімінде №17800 болып тіркелген) сәйкес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30-1-тармақпен толықтырылды – ҚР Білім және ғылым министрінің 16.07.2020 </w:t>
      </w:r>
      <w:r>
        <w:rPr>
          <w:rFonts w:ascii="Times New Roman"/>
          <w:b w:val="false"/>
          <w:i w:val="false"/>
          <w:color w:val="00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r>
        <w:br/>
      </w:r>
      <w:r>
        <w:rPr>
          <w:rFonts w:ascii="Times New Roman"/>
          <w:b w:val="false"/>
          <w:i w:val="false"/>
          <w:color w:val="000000"/>
          <w:sz w:val="28"/>
        </w:rPr>
        <w:t>
</w:t>
      </w:r>
    </w:p>
    <w:bookmarkStart w:name="z56" w:id="65"/>
    <w:p>
      <w:pPr>
        <w:spacing w:after="0"/>
        <w:ind w:left="0"/>
        <w:jc w:val="both"/>
      </w:pPr>
      <w:r>
        <w:rPr>
          <w:rFonts w:ascii="Times New Roman"/>
          <w:b w:val="false"/>
          <w:i w:val="false"/>
          <w:color w:val="000000"/>
          <w:sz w:val="28"/>
        </w:rPr>
        <w:t>
      31. Орта буын, қолданбалы бакалавр мамандарын даярлауды көздейтін техникалық және кәсіптік, орта білімнен кейінгі білімнің білім беру бағдарламалары бойынша білім беру ұйымдарына қабылдау мамандықтар, оқыту тілі бойынша қабылдау комиссиясының ашық отырыстарында жүргізіледі.</w:t>
      </w:r>
    </w:p>
    <w:bookmarkEnd w:id="65"/>
    <w:bookmarkStart w:name="z67" w:id="66"/>
    <w:p>
      <w:pPr>
        <w:spacing w:after="0"/>
        <w:ind w:left="0"/>
        <w:jc w:val="both"/>
      </w:pPr>
      <w:r>
        <w:rPr>
          <w:rFonts w:ascii="Times New Roman"/>
          <w:b w:val="false"/>
          <w:i w:val="false"/>
          <w:color w:val="000000"/>
          <w:sz w:val="28"/>
        </w:rPr>
        <w:t>
      Білім алушылар құрамына қабылдау конкурсына қатысуға:</w:t>
      </w:r>
    </w:p>
    <w:bookmarkEnd w:id="66"/>
    <w:bookmarkStart w:name="z68" w:id="67"/>
    <w:p>
      <w:pPr>
        <w:spacing w:after="0"/>
        <w:ind w:left="0"/>
        <w:jc w:val="both"/>
      </w:pPr>
      <w:r>
        <w:rPr>
          <w:rFonts w:ascii="Times New Roman"/>
          <w:b w:val="false"/>
          <w:i w:val="false"/>
          <w:color w:val="000000"/>
          <w:sz w:val="28"/>
        </w:rPr>
        <w:t>
      1) негізгі орта (жалпы негізгі) білімі бар адамдар үшін екі пәннен 16 балдан кем, медицина және фармацевтика мамандықтары бойынша 25 балдан кем;</w:t>
      </w:r>
    </w:p>
    <w:bookmarkEnd w:id="67"/>
    <w:bookmarkStart w:name="z69" w:id="68"/>
    <w:p>
      <w:pPr>
        <w:spacing w:after="0"/>
        <w:ind w:left="0"/>
        <w:jc w:val="both"/>
      </w:pPr>
      <w:r>
        <w:rPr>
          <w:rFonts w:ascii="Times New Roman"/>
          <w:b w:val="false"/>
          <w:i w:val="false"/>
          <w:color w:val="000000"/>
          <w:sz w:val="28"/>
        </w:rPr>
        <w:t>
      2) жалпы орта білімі бар адамдар үшін үш пәннен 24 балдан кем, медицина және фармацевтика мамандықтары бойынша 35 балдан кем жинағандар жіберілмейді.</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31-тармақ жаңа редакцияда – ҚР  Білім және ғылым министрінің 16.07.2019 </w:t>
      </w:r>
      <w:r>
        <w:rPr>
          <w:rFonts w:ascii="Times New Roman"/>
          <w:b w:val="false"/>
          <w:i w:val="false"/>
          <w:color w:val="000000"/>
          <w:sz w:val="28"/>
        </w:rPr>
        <w:t>№ 305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бұйрықтарымен.</w:t>
      </w:r>
      <w:r>
        <w:br/>
      </w:r>
      <w:r>
        <w:rPr>
          <w:rFonts w:ascii="Times New Roman"/>
          <w:b w:val="false"/>
          <w:i w:val="false"/>
          <w:color w:val="000000"/>
          <w:sz w:val="28"/>
        </w:rPr>
        <w:t>
</w:t>
      </w:r>
    </w:p>
    <w:bookmarkStart w:name="z57" w:id="69"/>
    <w:p>
      <w:pPr>
        <w:spacing w:after="0"/>
        <w:ind w:left="0"/>
        <w:jc w:val="both"/>
      </w:pPr>
      <w:r>
        <w:rPr>
          <w:rFonts w:ascii="Times New Roman"/>
          <w:b w:val="false"/>
          <w:i w:val="false"/>
          <w:color w:val="000000"/>
          <w:sz w:val="28"/>
        </w:rPr>
        <w:t>
      32. Қабылдау нәтижелері туралы ақпаратты қабылдау комиссиялары орта буын және қолданбалы бакалавр мамандарын даярлауды көздейтін оқудың күндізгі нысанына түсушілердің назарына - күнтізбелік жылдың 31 тамызына дейін, білікті жұмысшы кадрларды даярлау бойынша - күнтізбелік жылдың 10 қыркүйегіне дейін, кешкі және сырттай оқу нысандарына - күнтізбелік жылдың 30 қыркүйегіне дейін ақпараттық стендтерге немесе білім беру ұйымының интернет-ресурстарына орналастыру арқылы жеткізеді.</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32-тармақ жаңа редакцияда – ҚР Білім және ғылым министрінің 12.05.2020 </w:t>
      </w:r>
      <w:r>
        <w:rPr>
          <w:rFonts w:ascii="Times New Roman"/>
          <w:b w:val="false"/>
          <w:i w:val="false"/>
          <w:color w:val="00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Техникалық және кәсіптік</w:t>
            </w:r>
            <w:r>
              <w:br/>
            </w:r>
            <w:r>
              <w:rPr>
                <w:rFonts w:ascii="Times New Roman"/>
                <w:b w:val="false"/>
                <w:i w:val="false"/>
                <w:color w:val="000000"/>
                <w:sz w:val="20"/>
              </w:rPr>
              <w:t>білімнің білім беру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ұйымдарына оқуға</w:t>
            </w:r>
            <w:r>
              <w:br/>
            </w:r>
            <w:r>
              <w:rPr>
                <w:rFonts w:ascii="Times New Roman"/>
                <w:b w:val="false"/>
                <w:i w:val="false"/>
                <w:color w:val="000000"/>
                <w:sz w:val="20"/>
              </w:rPr>
              <w:t>қабылдаудың үлгі қағидаларына</w:t>
            </w:r>
            <w:r>
              <w:br/>
            </w:r>
            <w:r>
              <w:rPr>
                <w:rFonts w:ascii="Times New Roman"/>
                <w:b w:val="false"/>
                <w:i w:val="false"/>
                <w:color w:val="000000"/>
                <w:sz w:val="20"/>
              </w:rPr>
              <w:t>1-қосымша</w:t>
            </w:r>
          </w:p>
        </w:tc>
      </w:tr>
    </w:tbl>
    <w:bookmarkStart w:name="z59" w:id="70"/>
    <w:p>
      <w:pPr>
        <w:spacing w:after="0"/>
        <w:ind w:left="0"/>
        <w:jc w:val="left"/>
      </w:pPr>
      <w:r>
        <w:rPr>
          <w:rFonts w:ascii="Times New Roman"/>
          <w:b/>
          <w:i w:val="false"/>
          <w:color w:val="000000"/>
        </w:rPr>
        <w:t xml:space="preserve"> Техникалық және кәсіптік білім мамандықтарының бейіні бойынша жалпы білім беру пәндерінің тізбесі</w:t>
      </w:r>
    </w:p>
    <w:bookmarkEnd w:id="7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879"/>
        <w:gridCol w:w="4552"/>
        <w:gridCol w:w="2059"/>
        <w:gridCol w:w="1810"/>
      </w:tblGrid>
      <w:tr>
        <w:trPr>
          <w:trHeight w:val="30" w:hRule="atLeast"/>
        </w:trPr>
        <w:tc>
          <w:tcPr>
            <w:tcW w:w="387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білім мамандығының коды</w:t>
            </w:r>
          </w:p>
        </w:tc>
        <w:tc>
          <w:tcPr>
            <w:tcW w:w="455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Мамандықтың атауы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Бейіндік пән атауы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(жалпы негізгі)</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 (жалпы орта)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0100000 –Білім беру</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білім беру және тәрбиелеу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 жұмысын ұйымдастыру (деңгей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 және спорт</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білім беру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білім беру*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Бейнелеу өнері және сызу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білім беру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 сүру қауіпсіздігі және валеология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ұйымдарындағы лаборант</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беру*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Исламтану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Теология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0200000 – Құқық</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Құқықтану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қорғау қызметі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Патенттану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0300000 – Медицина, фармацевтика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 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Медбикелік іс</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Гигиена және эпидемиология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Стоматология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диагностика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Фармация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Ортопедиялық стоматология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оптика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0400000 – Өнер және мәдениет</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Кітапхана 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(бейін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Әлеуметтік-мәдени қызмет және халықтық көркем өнер шығармашылығы (бейін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Аспаптық орындау және музыкалық өнер эстрадасы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 дирижері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теориясы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Ән салу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Хореография өнері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Актерлік өнер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Цирк өнері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Театр-декорация өнері (бейін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Кескіндеу, мүсін және графика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Сәнді-қолданбалы және халықтық кәсіпшілік өнері (бейін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 қалпына келтіріп жөндеу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Зергерлік іс (салалары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Әртіс орындаушы, концерттік бағдарламалардың дыбыс операторы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 өндірісінің дизайны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Ландшафтік дизайны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Құрылыстағы дизайн</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Интерьер дизайны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0500000 - Қызмет көрсету, экономика және басқару</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жұмыс</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Телекоммуникациялық құралдармен тұрмыстық техникаларды жөндеу және қызмет көрсету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Cлесарлық іс</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Бұйымдарды химиялық тазалау және бояу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Фото 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Шаштараз өнері және сәндік косметика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Қонақ үйі шаруашылығына қызмет көрсетуді ұйымдастыру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Тамақтандыруды ұйымдастыру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киім 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 қағаздарын жүргізу және мұрағаттану (салалары және қолдану аясы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 немесе орыс тілі</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Туризм (салалары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Аудармашы ісі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Маркетинг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Менеджмент (салалар және қолдану аясы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 және аудит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Логистика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Қонақ үй бизнесі: отель/ мейрамхананы басқару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Іс-шараларды ұйымдастыру және қызмет көрсету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0600000 – Метрология, стандарттау және сертификаттау</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Метрология, стандарттау және сертификаттау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Сапаны бақылау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Бұзбайтын бақылаудың салалары мен түрлері бойынша бұзбайтын бақылау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0700000 - Геология, тау-кен өнеркәсібі және пайдалы қазбаларды өндіру</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Геологиялық түсіру, пайдалы қазбалардың кен орындарын іздеу және барлау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 кен орындарын барлау технологиясы мен техникасы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Гидрогеология және инженерлік геология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қазбалардың кен орындарын іздеу мен барлаудың геофизикалық әдістері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қазбалардың кен орындарын жер астында өңдеу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 ашық түрде қазу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электромеханикалық жабдықтарына техникалық қызмет көрсету және жөндеу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 байыту (көмірмен байыту)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 байыту (кен байыту)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Ашық кеніштің электр-механикалық жабдықтарына техникалық қызмет көрсету және жөндеу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Маркшейдерлік іс</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асты құбырларының құрылысы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Геодезия және картография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0800000 - Мұнай-газ және химия өндірісі</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мен газ ұңғымаларын бұрғылау және бұрғылау жұмыстарының технологиясы (бейін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Мұнай-газ құбырлары мен мұнай газ қоймаларының құрылысы және оларды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Компрессорлық станциялар мен жерасты құбырларының электр жүйесін жөндеу және қызмет көрсету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Технологиялық жабдықтар мен құбырларды монтаждау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мен газды сақтау және тасымалдау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Ұңғымаларды мұнай мен газға сынау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және газ кәсіпшілігінің техникалық жабдықтарын жөндеу және қызмет көрсету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өңдеу және химия өнеркәсібі кәсіпорындарының жабдықтарына техникалық қызмет көрсету және оларды жөндеу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және газ кен орындарын пайдалану (бейін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Мұнай-газ құбырларын, мұнай-газ қоймалары мен жанар май құю станцияларын салу және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талшықтар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Резеңке-техникалық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Шина өндірісі және вулканизация процесі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Полимер технологиясының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Тұтқыр және сусымалы материалдардың химиялық өндірісінің машиналары мен жабдықтарын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технология және өндіріс (бейіні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Кокс-химия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өндіріс технологиясы (бейіні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мен газды қайта өңдеу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Изотоптарды бөлу технологиясы мен вакуумдық техника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және газ өндіру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 орындарын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инжиниринг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Бұрғылау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 инжинирингі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 жабдықтары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өнеркәсіп жабдықтары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БӨА инжинирингі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Энергетиканы қайта өңдеу және электроэнергетикалық инжиниринг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Электрлік инжиниринг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Қиын балқитын бейметалл және силикатты материалдар мен бұйымдардың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0900000 - Энергетика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станциялары мен желілерінің (түрлері бойынша) электр жабдықтары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Электрмен жабдықтау (салалары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энергетикасы (салалары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электротехникалық жүйелерін электрмен жабдықтау, пайдалану, техникалық қызмет көрсету және жөндеу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Энергетикалық көлік қондырғысын пайдалану (көлік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Жылу электр станцияларының жылу энергетикалық қондырғылары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жылу жабдықтары және жылумен жабдықтау жүйелері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станцияларында су, отын және майлау материалдары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реакторлар және энергетикалық қондырғылар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Электрлік және электромеханикалық жабдықтар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Электромеханикалық құралдарды техникалық пайдалану, қызмет көрсету және жөндеу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Электротехнология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Энергоменеджмент</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Энергоаудит</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Гидроэнергетика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Гибрид энергиясы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Дәстүрлі энергетика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Жаңартылатын энергетика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кернеу желісі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0920000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кернеу желісі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1000000 - Металлургия және машина жасау</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Доменді пештерге қызмет көрсету және оларды жөндеу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 металл металлургиясы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Түсті металлдар металлургиясы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Құю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Болаттарды пештен тыс өңдеу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 өңдеу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Отқа төзімді заттар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Композициялық және ұнтақты материалдар, жабындар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Прокаттау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Құбыр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Автоматтық тізбектер және агрегаттық станоктар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Икемді автоматтық тізбектер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Механикалық өңдеу, өлшеу- бақылау құралдары және өндірістегі автоматика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Машина жасау технологиясы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Машина жасаудағы монтаж және автомобильдерді сынау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Өнеркәсіптік механика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Дәл машина жасау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Механикалық өңдеу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Автомобиль құрылысы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1100000 - Көлік (салалары бойынша)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Ұшу аппараттарының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Авиациялық аспаптар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 жасау және кеме машиналары мен механизмдеріне техникалық қызмет көрсету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Теңіз техникасын электр-радио монтаждаушы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 электр көліктерін пайдалану, техникалық қызмет көрсету және жөндеу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жылжымалы құрамының өндірісі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Көтергіш- көлік, құрылыс- жол машиналары мен жабдықтарын техникалық пайдалану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жылжымалы құрамдарын пайдалану, жөндеу және оларға техникалық қызмет көрсету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Токарлық іс және металл өңдеу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 көтергіш машиналар және транспортерлер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Ұсталық тығыздау жабдықтары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 машиналары мен жабдықтарын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Металлургиядағы машиналар және жабдықтар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Дәнекерлеу ісі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Өндірістердегі электромеханикалық жабдықтар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Геология барлау жабдықтары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Электроникалық техника өндірісіне арналған жабдықтар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сауда және ет өнеркәсібі кәсіпорындарының жабдықтары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Тоңазытқыш-компрессор машиналары және қондырғылары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Технологиялық машиналар мен жабдықтарға техникалық қызмет көрсету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техниканы монтаждау, техникалық қызмет көрсету және жөндеу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Әскери іс және қауіпсіздік</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120000 – Өндіру, монтаждау, пайдалану және жөндеу (салалар бойынша). Көлікті пайдалану</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Автомобиль көлігіне қызмет көрсету, жөндеу және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Тасымалдауды ұйымдастыру және көлікте қозғалысты басқару (салалар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көлігінде тасымалдауды ұйымдастыру және қозғалысты басқару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көлігін пайдалану (бейіні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Әуе көліктерінің қозғалысын басқару және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 қозғалысын ұйымдастыру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Талшықты материалдарды өңдеу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Иіру және тұту өндірісінің технологиясы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Тоқыма өндірісі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Мата емес тоқыма материалдар өндірісінің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Тігін өндірісі және киімдерді модельдеу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киім өндірісі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 терісі мен қой терісі бұйымдары өндірісінің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Трикотаж, тоқыма, галантерея бұйымдары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өнеркәсіпті ұйымдастыру жабдықтары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Элеватор, ұн тартатын, жармалық және құрама жем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өнеркәсібі кәсіпорындарының жабдықтары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Нан пісіру, макарон және кондитер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Қант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Консервілер және тағам концентраттары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Сыра, алкогольсіз және спиртті ішімдіктер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тағамдарының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 және ет тағамдарының өндірісі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Тамақтандыру кәсіпорындарының өнімдерін өндіру технологиясы және оны ұйымдастыру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Полиграфия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Кәбіл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Құрал жасау (салалары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Тоңмай және тоңмай алмастырғыштар технологиясы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Экологиялық қондырғыларды пайдалану және қызмет көрсету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Шыныталшық және шыныдан жасалған заттар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Фарфор және фаянс бұйымдарын дайындау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Керамикалық өндіріс</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Әрлеу өндірісі (бейін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және үлбірді химиялық өңдеу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Жеміс-жидектер мен көкөністерді сақтау және қайта өңдеу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Әуе жол кемесіне жерде қызмет көрсету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1300000 – Байланыс, телекоммуникация және ақпараттық технология. Электрондық техника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Электорондық аспаптар және құрылғылар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Автоматтандыру және басқару (бейіні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Автоматика, телемеханика және темір жол көлігінде қозғалысты басқару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Есептеу техникасы және бағдарламалық қамтамасыз ету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жүйелер (қолданылу саласы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Радиоэлектроника және байланыс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байланысы мен сымдық таратудың желілік құрылыстарын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Автоматтандырылған байланыс жүйелерін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Оптикалық және электрондық жабдық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Көліктік (көлік түрлері бойынша) радиоэлектрондық жабдықтарды техникалық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көлігінің жедел технологиялық байланысының құрылғыларын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Компьютерлік желілер және телекоммуникациялар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Бағдарламалау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Есептеу техникасы және компьютерлік жабдықтар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қауіпсіздігі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Микроэлектроника және мобильді құрылғылар</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1400000 – Құрылыс және коммуналдық шаруашылық</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Ғимараттар мен құрылыстарды салу және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Жол-құрылыс машиналарын техникалық пайдалану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санитарлық-техникалық құрылғыларды, желдеткіштерді және инженерлік жүйелерді монтаждау және пайдалану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Сумен жабдықтау және су бұру жүйелерінің тазартқыш құрылыстары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Газбен жабдықтау жабдықтары мен жүйелерін монтаждау және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Магистралдық жергілікті және желілік құбырларды монтаждау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Гидротехникалық құрылыс</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Қалалық қатынас жолдарын салу және пайдалану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құрылысы, жол және жол шаруашылығы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Автомобиль жолдарын және әуеайлақтарды салу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Көпірлер мен көлік тоннелдері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 бұйымдары мен конструкцияларының өндірісі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бетон және металл бұйымдары өндірісі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Жиhаз өндірісі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Лифт шаруашылығы және эскалаторлар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Қалдықтарды қайта өңдеу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ғимараттар интерьерінің дизайны, оларды қалпына келтіру, қайта жаңарту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 механикасы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Жылыту, кондиционерлеу және желдету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Сумен жабдықтау және су бұру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1500000 - Ауыл шаруашылығы, ветеринария және экология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техникасына техникалық қызмет көрсету және оларды жөндеу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Агрономия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Өсімдік шаруашылығы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Фермер қожалығы (бейіні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 шаруашылығы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Аңшылық және аң өсіру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Балара өсіру және жібек шаруашылығы</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шаруашылығы, бақ-саябақ және ландшафт құрылысы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Экология және табиғатты қорғау қызметі (түрлері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шаруашылығын механикаландыру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Жерге орналастыру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Зоотехния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Экология және табиғат ресурстарын тиімді пайдалану (салалары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Гидрология және метеорология</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Өрт қауіпсіздігі</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Төтенше жағдайларда қорғау (бейіні бойынша)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шаруашылығын электрлендіру және автоматтандыру</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3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1519000</w:t>
            </w:r>
          </w:p>
        </w:tc>
        <w:tc>
          <w:tcPr>
            <w:tcW w:w="45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Мехатроника</w:t>
            </w:r>
          </w:p>
        </w:tc>
        <w:tc>
          <w:tcPr>
            <w:tcW w:w="2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8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bl>
    <w:p>
      <w:pPr>
        <w:spacing w:after="0"/>
        <w:ind w:left="0"/>
        <w:jc w:val="both"/>
      </w:pPr>
      <w:r>
        <w:rPr>
          <w:rFonts w:ascii="Times New Roman"/>
          <w:b w:val="false"/>
          <w:i w:val="false"/>
          <w:color w:val="000000"/>
          <w:sz w:val="28"/>
        </w:rPr>
        <w:t>
      Ескертпе*: бейіндік пәннің атауын білім беру ұйымы берілетін мамандық бойынша біліктілігіне байланысты анықтайды.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Техникалық және кәсіптік</w:t>
            </w:r>
            <w:r>
              <w:br/>
            </w:r>
            <w:r>
              <w:rPr>
                <w:rFonts w:ascii="Times New Roman"/>
                <w:b w:val="false"/>
                <w:i w:val="false"/>
                <w:color w:val="000000"/>
                <w:sz w:val="20"/>
              </w:rPr>
              <w:t>білімнің білім беру</w:t>
            </w:r>
            <w:r>
              <w:br/>
            </w:r>
            <w:r>
              <w:rPr>
                <w:rFonts w:ascii="Times New Roman"/>
                <w:b w:val="false"/>
                <w:i w:val="false"/>
                <w:color w:val="000000"/>
                <w:sz w:val="20"/>
              </w:rPr>
              <w:t>бағдарламаларын іске асыратын</w:t>
            </w:r>
            <w:r>
              <w:br/>
            </w:r>
            <w:r>
              <w:rPr>
                <w:rFonts w:ascii="Times New Roman"/>
                <w:b w:val="false"/>
                <w:i w:val="false"/>
                <w:color w:val="000000"/>
                <w:sz w:val="20"/>
              </w:rPr>
              <w:t>білім беру ұйымдарына оқуға</w:t>
            </w:r>
            <w:r>
              <w:br/>
            </w:r>
            <w:r>
              <w:rPr>
                <w:rFonts w:ascii="Times New Roman"/>
                <w:b w:val="false"/>
                <w:i w:val="false"/>
                <w:color w:val="000000"/>
                <w:sz w:val="20"/>
              </w:rPr>
              <w:t>қабылдаудың үлгі қағидаларына</w:t>
            </w:r>
            <w:r>
              <w:br/>
            </w:r>
            <w:r>
              <w:rPr>
                <w:rFonts w:ascii="Times New Roman"/>
                <w:b w:val="false"/>
                <w:i w:val="false"/>
                <w:color w:val="000000"/>
                <w:sz w:val="20"/>
              </w:rPr>
              <w:t>2-қосымша</w:t>
            </w:r>
          </w:p>
        </w:tc>
      </w:tr>
    </w:tbl>
    <w:bookmarkStart w:name="z61" w:id="71"/>
    <w:p>
      <w:pPr>
        <w:spacing w:after="0"/>
        <w:ind w:left="0"/>
        <w:jc w:val="left"/>
      </w:pPr>
      <w:r>
        <w:rPr>
          <w:rFonts w:ascii="Times New Roman"/>
          <w:b/>
          <w:i w:val="false"/>
          <w:color w:val="000000"/>
        </w:rPr>
        <w:t xml:space="preserve"> Арнаулы және (немесе) шығармашылық емтихандарды өткізу нысаны</w:t>
      </w:r>
    </w:p>
    <w:bookmarkEnd w:id="71"/>
    <w:p>
      <w:pPr>
        <w:spacing w:after="0"/>
        <w:ind w:left="0"/>
        <w:jc w:val="both"/>
      </w:pPr>
      <w:r>
        <w:rPr>
          <w:rFonts w:ascii="Times New Roman"/>
          <w:b w:val="false"/>
          <w:i w:val="false"/>
          <w:color w:val="ff0000"/>
          <w:sz w:val="28"/>
        </w:rPr>
        <w:t xml:space="preserve">
      Ескерту. 2-қосымшаға өзгеріс енгізілді – ҚР  Білім және ғылым министрінің 16.07.2019 </w:t>
      </w:r>
      <w:r>
        <w:rPr>
          <w:rFonts w:ascii="Times New Roman"/>
          <w:b w:val="false"/>
          <w:i w:val="false"/>
          <w:color w:val="ff0000"/>
          <w:sz w:val="28"/>
        </w:rPr>
        <w:t>№ 305</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568"/>
        <w:gridCol w:w="2243"/>
        <w:gridCol w:w="4912"/>
        <w:gridCol w:w="2577"/>
      </w:tblGrid>
      <w:tr>
        <w:trPr>
          <w:trHeight w:val="30" w:hRule="atLeast"/>
        </w:trPr>
        <w:tc>
          <w:tcPr>
            <w:tcW w:w="256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білім мамандықтарының коды</w:t>
            </w:r>
          </w:p>
        </w:tc>
        <w:tc>
          <w:tcPr>
            <w:tcW w:w="224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Мамандықтың атауы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Арнаулы және (немесе) шығармашылық емтихандарды өткізу нысаны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(жалпы негізгі) білім базасында, бастауыш ("Хореография өнері" мамандығы (біліктілігі "Балет әртісі") білім базасында</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(жалпы орта) білім базасында</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0100000 – Білім беру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0101000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білім беру және тәрбиелеу</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0102000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 жұмысын ұйымдастыру (деңгей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0103000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 және спорт</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 Мамандандыру бойыншанормативтерді тапсыру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 Мамандандыру бойыншанормативтерді тапсыру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0104000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білім беру (салалар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0105000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білім беру</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0108000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білім беру</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 Музыкалық шығарманы орындау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 Музыкалық шығарманы орындау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0109000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 сүру қауіпсіздігі және валеология</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ұйымдарындағы зертханашы</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0111000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беру</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 оның ішінде педагогикалық жағдайды шешу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0112000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Исламтану</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0113000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Теология</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жарамдылықты анықтау үшін әңгімелесу</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0300000 – Медицина, фармацевтика *</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ff0000"/>
                <w:sz w:val="20"/>
              </w:rPr>
              <w:t xml:space="preserve">
Ескерту. Бөлім алып тасталды – ҚР  Білім және ғылым министрінің 16.07.2019 </w:t>
            </w:r>
            <w:r>
              <w:rPr>
                <w:rFonts w:ascii="Times New Roman"/>
                <w:b w:val="false"/>
                <w:i w:val="false"/>
                <w:color w:val="ff0000"/>
                <w:sz w:val="20"/>
              </w:rPr>
              <w:t>№ 305</w:t>
            </w:r>
            <w:r>
              <w:rPr>
                <w:rFonts w:ascii="Times New Roman"/>
                <w:b w:val="false"/>
                <w:i w:val="false"/>
                <w:color w:val="ff0000"/>
                <w:sz w:val="20"/>
              </w:rPr>
              <w:t xml:space="preserve"> (алғашқы ресми жарияланған күнінен кейін күнтізбелік он күн өткен соң қолданысқа енгізіледі) бұйрығымен.</w:t>
            </w:r>
          </w:p>
        </w:tc>
      </w:tr>
      <w:tr>
        <w:trPr>
          <w:trHeight w:val="30" w:hRule="atLeast"/>
        </w:trPr>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0400000- Өнер және мәдениет</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0401000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Кітапхана ісі</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бойынша ауызша емтихан</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бойынша ауызша емтихан</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0402000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(бейін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0403000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Әлеуметтік-мәдени қызмет және халықтық көркем өнер шығармашылығы (бейін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Экзерсис пен комбинация (немесе этюдтар және қойылымдар),</w:t>
            </w:r>
            <w:r>
              <w:br/>
            </w:r>
            <w:r>
              <w:rPr>
                <w:rFonts w:ascii="Times New Roman"/>
                <w:b w:val="false"/>
                <w:i w:val="false"/>
                <w:color w:val="000000"/>
                <w:sz w:val="20"/>
              </w:rPr>
              <w:t>
Шығармашылық қабілеттерін айқындау</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Экзерсис пен комбинация (немесе этюдтар және қойылымдар),</w:t>
            </w:r>
            <w:r>
              <w:br/>
            </w:r>
            <w:r>
              <w:rPr>
                <w:rFonts w:ascii="Times New Roman"/>
                <w:b w:val="false"/>
                <w:i w:val="false"/>
                <w:color w:val="000000"/>
                <w:sz w:val="20"/>
              </w:rPr>
              <w:t>
Шығармашылық қабілеттерін айқындау</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0404000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Аспаптық орындау және музыкалық өнер эстрадасы (түрлері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шығарма орындау, сольфеджиодан ауызша емтихан</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шығарма орындау, сольфеджиодан ауызша емтихан</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0405000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 дирижері</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шығарма орындау, сольфеджиодан ауызша емтихан</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шығарма орындау, сольфеджиодан ауызша емтихан</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0406000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теориясы</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Сольфеджиодан ауызша емтихан, музыка әдебиетінен ауызша емтихан</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Сольфеджиодан ауызша емтихан, музыка әдебиетінен ауызша емтихан</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0407000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Ән салу</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шығарма орындау, сольфеджиодан ауызша емтихан</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шығарма орындау, сольфеджиодан ауызша емтихан</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0408000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Хореография өнері</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 (сыртқы сахналық және кәсіби физикалық параметрлері)</w:t>
            </w:r>
            <w:r>
              <w:br/>
            </w:r>
            <w:r>
              <w:rPr>
                <w:rFonts w:ascii="Times New Roman"/>
                <w:b w:val="false"/>
                <w:i w:val="false"/>
                <w:color w:val="000000"/>
                <w:sz w:val="20"/>
              </w:rPr>
              <w:t>
Сахналық қойылым (би үйлесімділігі, әртіс өнері, музыкалық-ырғақтық қабілеті)</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Кәсіби жарамдылық (сыртқы сахналық және кәсіби физикалық параметрлері)</w:t>
            </w:r>
            <w:r>
              <w:br/>
            </w:r>
            <w:r>
              <w:rPr>
                <w:rFonts w:ascii="Times New Roman"/>
                <w:b w:val="false"/>
                <w:i w:val="false"/>
                <w:color w:val="000000"/>
                <w:sz w:val="20"/>
              </w:rPr>
              <w:t>
Сахналық қойылым (би үйлесімділігі, әртіс өнері, музыкалық-ырғақтық қабілеті)</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0409000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Актерлік өнер</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Актерлік шеберлік, сахна тілі</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Актерлік шеберлік, сахна тілі</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0410000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Цирк өнері</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Акробатикажәнеи гимнастика, эквилибристика</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Акробатика және гимнастика, эквилибристика</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0411000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Театр-декорация өнері (бейін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0412000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Кескіндеу, мүсін және графика (түрлері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0413000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Сәндік-қолданбалы өнері және халықтық кәсіпшілік (бейін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0414000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 қалпына келтіріп жөндеу (салалар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0415000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Зергерлік ісі (салалары бойынша)</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және кескіндеме, композиция</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0416000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Әртіс орындаушы, концерттік бағдарламалардың дыбыс операторы</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шығарма орындау, сольфеджиодан ауызша емтихан</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шығарма орындау, сольфеджиодан ауызша емтихан</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0417000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 өндірісінің дизайны</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сызба</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 сызба</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0418000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Ландшафтік дизайны</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0419000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Құрылыстағы дизайн</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w:t>
            </w:r>
          </w:p>
        </w:tc>
      </w:tr>
      <w:tr>
        <w:trPr>
          <w:trHeight w:val="30" w:hRule="atLeast"/>
        </w:trPr>
        <w:tc>
          <w:tcPr>
            <w:tcW w:w="25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0420000</w:t>
            </w:r>
          </w:p>
        </w:tc>
        <w:tc>
          <w:tcPr>
            <w:tcW w:w="22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Интерьер дизайны</w:t>
            </w:r>
          </w:p>
        </w:tc>
        <w:tc>
          <w:tcPr>
            <w:tcW w:w="49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w:t>
            </w:r>
          </w:p>
        </w:tc>
        <w:tc>
          <w:tcPr>
            <w:tcW w:w="25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Сурет</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Техникалық және кәсіптік,</w:t>
            </w:r>
            <w:r>
              <w:br/>
            </w:r>
            <w:r>
              <w:rPr>
                <w:rFonts w:ascii="Times New Roman"/>
                <w:b w:val="false"/>
                <w:i w:val="false"/>
                <w:color w:val="000000"/>
                <w:sz w:val="20"/>
              </w:rPr>
              <w:t>орта білімнен кейінгі білімнің</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ұйымдарына оқуға</w:t>
            </w:r>
            <w:r>
              <w:br/>
            </w:r>
            <w:r>
              <w:rPr>
                <w:rFonts w:ascii="Times New Roman"/>
                <w:b w:val="false"/>
                <w:i w:val="false"/>
                <w:color w:val="000000"/>
                <w:sz w:val="20"/>
              </w:rPr>
              <w:t>қабылдаудың үлгі</w:t>
            </w:r>
            <w:r>
              <w:br/>
            </w:r>
            <w:r>
              <w:rPr>
                <w:rFonts w:ascii="Times New Roman"/>
                <w:b w:val="false"/>
                <w:i w:val="false"/>
                <w:color w:val="000000"/>
                <w:sz w:val="20"/>
              </w:rPr>
              <w:t>қағидаларына</w:t>
            </w:r>
            <w:r>
              <w:br/>
            </w:r>
            <w:r>
              <w:rPr>
                <w:rFonts w:ascii="Times New Roman"/>
                <w:b w:val="false"/>
                <w:i w:val="false"/>
                <w:color w:val="000000"/>
                <w:sz w:val="20"/>
              </w:rPr>
              <w:t>3-қосымша</w:t>
            </w:r>
          </w:p>
        </w:tc>
      </w:tr>
    </w:tbl>
    <w:p>
      <w:pPr>
        <w:spacing w:after="0"/>
        <w:ind w:left="0"/>
        <w:jc w:val="left"/>
      </w:pPr>
      <w:r>
        <w:rPr>
          <w:rFonts w:ascii="Times New Roman"/>
          <w:b/>
          <w:i w:val="false"/>
          <w:color w:val="000000"/>
        </w:rPr>
        <w:t xml:space="preserve"> Орта білімнен кейінгі білім беру мамандықтарының бейіні бойынша жалпы білім беру пәндерінің тізбесі</w:t>
      </w:r>
    </w:p>
    <w:p>
      <w:pPr>
        <w:spacing w:after="0"/>
        <w:ind w:left="0"/>
        <w:jc w:val="both"/>
      </w:pPr>
      <w:r>
        <w:rPr>
          <w:rFonts w:ascii="Times New Roman"/>
          <w:b w:val="false"/>
          <w:i w:val="false"/>
          <w:color w:val="ff0000"/>
          <w:sz w:val="28"/>
        </w:rPr>
        <w:t xml:space="preserve">
      Ескерту. 3-қосымшамен толықтырылды – ҚР Білім және ғылым министрінің 12.05.2020 </w:t>
      </w:r>
      <w:r>
        <w:rPr>
          <w:rFonts w:ascii="Times New Roman"/>
          <w:b w:val="false"/>
          <w:i w:val="false"/>
          <w:color w:val="ff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903"/>
        <w:gridCol w:w="3512"/>
        <w:gridCol w:w="2885"/>
      </w:tblGrid>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білімнен кейінгі білім беру мамандығының коды</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Мамандықтың атауы</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базасында бейінді пән атауы</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0100000 - Білім беру</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0103000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 және спорт</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шығармашылық емтихан</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0104000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білім беру (салалар бойынша)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0105000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білім беру*</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0108000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білім беру</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шығармашылық емтихан</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беру ұйымдарындағы лаборант</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0200000 - Құқық</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0201000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Құқықтану</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0202000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қорғау қызметі</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0203000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Патенттеу</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0300000 - Медицина, фармацевтика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0301000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 ісі</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0302000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Медбикелік іс</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0303000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Гигиена және эпидемиология</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0304000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Стоматология</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0305000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диагностика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0306000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Фармация</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0307000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Ортопедиялық стоматология</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0308000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оптика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0500000 - Қызмет көрсету, экономика және басқару</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0501000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жұмыс</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0507000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Қонақ үй шаруашылығына қызмет көрсетуді ұйымдастыру</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0512000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Аудармашы ісі (түрлері бойынша)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0513000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Маркетинг (салалар бойынша)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0514000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0515000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Менеджмент (қолданылу салалары және аясы бойынша)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0516000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 (салалар бойынша)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0517013</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Статистика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0518000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 және аудит (салалар бойынша)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0519000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 (салалар бойынша)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1300000 - Байланыс, телекоммуникация және ақпараттық технология Электрондық техника</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жүйелер (қолданылу саласы бойынша)</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Математика</w:t>
            </w:r>
          </w:p>
        </w:tc>
      </w:tr>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1500000 - Ауыл шаруашылығы, ветеринария және экология</w:t>
            </w:r>
          </w:p>
        </w:tc>
      </w:tr>
      <w:tr>
        <w:trPr>
          <w:trHeight w:val="30" w:hRule="atLeast"/>
        </w:trPr>
        <w:tc>
          <w:tcPr>
            <w:tcW w:w="59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1513000</w:t>
            </w:r>
          </w:p>
        </w:tc>
        <w:tc>
          <w:tcPr>
            <w:tcW w:w="35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w:t>
            </w:r>
          </w:p>
        </w:tc>
        <w:tc>
          <w:tcPr>
            <w:tcW w:w="28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bl>
    <w:p>
      <w:pPr>
        <w:spacing w:after="0"/>
        <w:ind w:left="0"/>
        <w:jc w:val="both"/>
      </w:pPr>
      <w:r>
        <w:rPr>
          <w:rFonts w:ascii="Times New Roman"/>
          <w:b w:val="false"/>
          <w:i w:val="false"/>
          <w:color w:val="000000"/>
          <w:sz w:val="28"/>
        </w:rPr>
        <w:t>
      Ескертпе*: бейіндік пәннің атауын білім беру ұйымы мамандық бойынша берілетін біліктіліктің түріне қарай айқындайды.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Техникалық және кәсіптік,</w:t>
            </w:r>
            <w:r>
              <w:br/>
            </w:r>
            <w:r>
              <w:rPr>
                <w:rFonts w:ascii="Times New Roman"/>
                <w:b w:val="false"/>
                <w:i w:val="false"/>
                <w:color w:val="000000"/>
                <w:sz w:val="20"/>
              </w:rPr>
              <w:t>орта білімнен кейінгі білімнің</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ұйымдарына оқуға</w:t>
            </w:r>
            <w:r>
              <w:br/>
            </w:r>
            <w:r>
              <w:rPr>
                <w:rFonts w:ascii="Times New Roman"/>
                <w:b w:val="false"/>
                <w:i w:val="false"/>
                <w:color w:val="000000"/>
                <w:sz w:val="20"/>
              </w:rPr>
              <w:t>қабылдаудың үлгі</w:t>
            </w:r>
            <w:r>
              <w:br/>
            </w:r>
            <w:r>
              <w:rPr>
                <w:rFonts w:ascii="Times New Roman"/>
                <w:b w:val="false"/>
                <w:i w:val="false"/>
                <w:color w:val="000000"/>
                <w:sz w:val="20"/>
              </w:rPr>
              <w:t>қағидаларына</w:t>
            </w:r>
            <w:r>
              <w:br/>
            </w:r>
            <w:r>
              <w:rPr>
                <w:rFonts w:ascii="Times New Roman"/>
                <w:b w:val="false"/>
                <w:i w:val="false"/>
                <w:color w:val="000000"/>
                <w:sz w:val="20"/>
              </w:rPr>
              <w:t>4-қосымша</w:t>
            </w:r>
          </w:p>
        </w:tc>
      </w:tr>
    </w:tbl>
    <w:p>
      <w:pPr>
        <w:spacing w:after="0"/>
        <w:ind w:left="0"/>
        <w:jc w:val="both"/>
      </w:pPr>
      <w:r>
        <w:rPr>
          <w:rFonts w:ascii="Times New Roman"/>
          <w:b w:val="false"/>
          <w:i w:val="false"/>
          <w:color w:val="ff0000"/>
          <w:sz w:val="28"/>
        </w:rPr>
        <w:t xml:space="preserve">
      Ескерту. 4-қосымшамен толықтырылды – ҚР Білім және ғылым министрінің 12.05.2020 </w:t>
      </w:r>
      <w:r>
        <w:rPr>
          <w:rFonts w:ascii="Times New Roman"/>
          <w:b w:val="false"/>
          <w:i w:val="false"/>
          <w:color w:val="ff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Білім және ғылым министрінің 13.07.2020 </w:t>
      </w:r>
      <w:r>
        <w:rPr>
          <w:rFonts w:ascii="Times New Roman"/>
          <w:b w:val="false"/>
          <w:i w:val="false"/>
          <w:color w:val="ff0000"/>
          <w:sz w:val="28"/>
        </w:rPr>
        <w:t>№ 297</w:t>
      </w:r>
      <w:r>
        <w:rPr>
          <w:rFonts w:ascii="Times New Roman"/>
          <w:b w:val="false"/>
          <w:i w:val="false"/>
          <w:color w:val="ff0000"/>
          <w:sz w:val="28"/>
        </w:rPr>
        <w:t xml:space="preserve"> (алғаш ресми жарияланған күнінен бастап қолданысқа енгізіледі) бұйрықтарымен.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74"/>
        <w:gridCol w:w="1150"/>
        <w:gridCol w:w="10776"/>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ұйымдарына құжаттар қабылдау" мемлекеттік көрсетілетін қызмет стандарты</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орта білімнен кейінгі білім беру ұйымдары (бұдан әрі - көрсетілетін қызметті беруші).</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көрсетілетін қызметті ұсыну тәсілдері</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техникалық және кәсіптік, орта білімнен кейінгі білім беру ұйымдары;</w:t>
            </w:r>
            <w:r>
              <w:br/>
            </w:r>
            <w:r>
              <w:rPr>
                <w:rFonts w:ascii="Times New Roman"/>
                <w:b w:val="false"/>
                <w:i w:val="false"/>
                <w:color w:val="000000"/>
                <w:sz w:val="20"/>
              </w:rPr>
              <w:t>
2) "электрондық үкіметтің" www.​egov.​kz веб-порталы (бұдан әрі - портал).</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w:t>
            </w:r>
            <w:r>
              <w:br/>
            </w:r>
            <w:r>
              <w:rPr>
                <w:rFonts w:ascii="Times New Roman"/>
                <w:b w:val="false"/>
                <w:i w:val="false"/>
                <w:color w:val="000000"/>
                <w:sz w:val="20"/>
              </w:rPr>
              <w:t>
қызмет көрсету мерзімі</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берушіге құжаттар топтамасы тапсырылған сәттен бастап орта буын және қолданбалы бакалавр мамандарын даярлауды көздейтін техникалық және кәсіптік білімнің білім беру бағдарламалары бойынша түсетін көрсетілетін қызметті алушылар үшін:</w:t>
            </w:r>
            <w:r>
              <w:br/>
            </w:r>
            <w:r>
              <w:rPr>
                <w:rFonts w:ascii="Times New Roman"/>
                <w:b w:val="false"/>
                <w:i w:val="false"/>
                <w:color w:val="000000"/>
                <w:sz w:val="20"/>
              </w:rPr>
              <w:t>
 күндізгі оқу нысанына - күнтізбелік жылдың 20 маусымы мен 25 тамызы аралығы;</w:t>
            </w:r>
            <w:r>
              <w:br/>
            </w:r>
            <w:r>
              <w:rPr>
                <w:rFonts w:ascii="Times New Roman"/>
                <w:b w:val="false"/>
                <w:i w:val="false"/>
                <w:color w:val="000000"/>
                <w:sz w:val="20"/>
              </w:rPr>
              <w:t>
 сырттай (кешкі) оқу нысанына - күнтізбелік жылдың 20 маусымы мен 20 қыркүйегі аралығы;</w:t>
            </w:r>
            <w:r>
              <w:br/>
            </w:r>
            <w:r>
              <w:rPr>
                <w:rFonts w:ascii="Times New Roman"/>
                <w:b w:val="false"/>
                <w:i w:val="false"/>
                <w:color w:val="000000"/>
                <w:sz w:val="20"/>
              </w:rPr>
              <w:t>
өнер және мәдениет мамандықтары бойынша - күнтізбелік жылдың 20 маусымы мен 20 шілдесі аралығы;</w:t>
            </w:r>
            <w:r>
              <w:br/>
            </w:r>
            <w:r>
              <w:rPr>
                <w:rFonts w:ascii="Times New Roman"/>
                <w:b w:val="false"/>
                <w:i w:val="false"/>
                <w:color w:val="000000"/>
                <w:sz w:val="20"/>
              </w:rPr>
              <w:t>
2) білікті жұмысшы кадрларды даярлауды көздейтін техникалық және кәсіптік білімнің білім беру бағдарламалары бойынша - күнтізбелік жылдың 20 маусымы мен 27 тамызы аралығы, оқудың кешкі нысанына - күнтізбелік жылдың 20 маусымы мен 20 қыркүйегі аралығы;</w:t>
            </w:r>
            <w:r>
              <w:br/>
            </w:r>
            <w:r>
              <w:rPr>
                <w:rFonts w:ascii="Times New Roman"/>
                <w:b w:val="false"/>
                <w:i w:val="false"/>
                <w:color w:val="000000"/>
                <w:sz w:val="20"/>
              </w:rPr>
              <w:t>
3) көрсетілетін қызметті алушының құжаттар топтамасын тапсыруы үшін күтудің рұқсат етілген ең ұзақ уақыты - 15 минут;</w:t>
            </w:r>
            <w:r>
              <w:br/>
            </w:r>
            <w:r>
              <w:rPr>
                <w:rFonts w:ascii="Times New Roman"/>
                <w:b w:val="false"/>
                <w:i w:val="false"/>
                <w:color w:val="000000"/>
                <w:sz w:val="20"/>
              </w:rPr>
              <w:t>
4) қызмет көрсетудің рұқсат етілген ең ұзақ уақыты - 15 минут.</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Көрсету нысаны</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электрондық/қағаз түрінде</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нәтижесі</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Қағидаларға 5-қосымшаға сәйкес техникалық және кәсіптік, орта білімнен кейінгі білім беретін оқу орнына құжаттардың қабылданғаны туралы қолхат немесе Стандарттың 9-тармағында баяндалған негіздерге сәйкес құжаттарды одан әрі қараудан дәлелді бас тарту және осы Қағидаларға 6-қосымшаға сәйкес қолхат беру.</w:t>
            </w:r>
            <w:r>
              <w:br/>
            </w:r>
            <w:r>
              <w:rPr>
                <w:rFonts w:ascii="Times New Roman"/>
                <w:b w:val="false"/>
                <w:i w:val="false"/>
                <w:color w:val="000000"/>
                <w:sz w:val="20"/>
              </w:rPr>
              <w:t>
Портал арқылы жүгінген кезде мемлекеттік қызметті көрсету нәтижесі көрсетілетін қызметті алушының "жеке кабинетіне" көрсетілетін қызметті берушінің уәкілетті тұлғасының электрондық цифрлық қолтаңбасы (бұдан әрі - ЭЦҚ) қойылған электрондық құжат нысанында хабарлама жолданады.</w:t>
            </w:r>
            <w:r>
              <w:br/>
            </w:r>
            <w:r>
              <w:rPr>
                <w:rFonts w:ascii="Times New Roman"/>
                <w:b w:val="false"/>
                <w:i w:val="false"/>
                <w:color w:val="000000"/>
                <w:sz w:val="20"/>
              </w:rPr>
              <w:t>
Көрсетілетін қызметті алушы көрсетілген мерзімде мемлекеттік көрсетілетін қызметтің нәтижесін алуға өтініш білдірмеген жағдайда, көрсетілетін қызметті беруші оларды көрсетілетін қызметті алушы алғанға дейін қабылдау орны бойынша сақтауды қамтамасыз етеді.</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қызметті беруші: Қазақстан Республикасының еңбек заңнамасына сәйкес демалыс және мереке күндерін қоспағанда, дүйсенбіден бастап сенбіні қоса алғанда көрсетілетін қызмет берушінің белгіленген жұмыс кестесіне сәйкес сағат 13.00-ден 14.00-ге дейінгі түскі үзіліспен сағат 9.00-ден 18.00-ге дейін.</w:t>
            </w:r>
            <w:r>
              <w:br/>
            </w:r>
            <w:r>
              <w:rPr>
                <w:rFonts w:ascii="Times New Roman"/>
                <w:b w:val="false"/>
                <w:i w:val="false"/>
                <w:color w:val="000000"/>
                <w:sz w:val="20"/>
              </w:rPr>
              <w:t>
портал: жөндеу жұмыстарының жүргізілуіне байланысты техникалық үзілістерді қоспағанда тәулік бойы (көрсетілетін қызметті алушы Қазақстан Республикасының еңбек заңнамасына сәйкес жұмыс уақыты аяқталғаннан кейін, демалыс және мереке күндері жүгінген кезде мемлекеттік қызмет көрсетуге өтініштерді қабылдау және нәтижелерді беру келесі жұмыс күнімен жүзеге асырылады).</w:t>
            </w:r>
            <w:r>
              <w:br/>
            </w:r>
            <w:r>
              <w:rPr>
                <w:rFonts w:ascii="Times New Roman"/>
                <w:b w:val="false"/>
                <w:i w:val="false"/>
                <w:color w:val="000000"/>
                <w:sz w:val="20"/>
              </w:rPr>
              <w:t>
Мемлекеттік қызмет көрсету орындарының мекенжайлары:</w:t>
            </w:r>
            <w:r>
              <w:br/>
            </w:r>
            <w:r>
              <w:rPr>
                <w:rFonts w:ascii="Times New Roman"/>
                <w:b w:val="false"/>
                <w:i w:val="false"/>
                <w:color w:val="000000"/>
                <w:sz w:val="20"/>
              </w:rPr>
              <w:t>
1) Қазақстан Республикасы Білім және ғылым министрлігінің www.​edu.​gov.​kz интернет-ресурсында;</w:t>
            </w:r>
            <w:r>
              <w:br/>
            </w:r>
            <w:r>
              <w:rPr>
                <w:rFonts w:ascii="Times New Roman"/>
                <w:b w:val="false"/>
                <w:i w:val="false"/>
                <w:color w:val="000000"/>
                <w:sz w:val="20"/>
              </w:rPr>
              <w:t>
2) www.​egov.​kz порталында орналасқан.</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Құжаттардың тізбесі</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w:t>
            </w:r>
            <w:r>
              <w:br/>
            </w:r>
            <w:r>
              <w:rPr>
                <w:rFonts w:ascii="Times New Roman"/>
                <w:b w:val="false"/>
                <w:i w:val="false"/>
                <w:color w:val="000000"/>
                <w:sz w:val="20"/>
              </w:rPr>
              <w:t>
1) құжаттарды қабылдау туралы өтініш;</w:t>
            </w:r>
            <w:r>
              <w:br/>
            </w:r>
            <w:r>
              <w:rPr>
                <w:rFonts w:ascii="Times New Roman"/>
                <w:b w:val="false"/>
                <w:i w:val="false"/>
                <w:color w:val="000000"/>
                <w:sz w:val="20"/>
              </w:rPr>
              <w:t>
2) білімі туралы құжаттың түпнұсқасы;</w:t>
            </w:r>
            <w:r>
              <w:br/>
            </w:r>
            <w:r>
              <w:rPr>
                <w:rFonts w:ascii="Times New Roman"/>
                <w:b w:val="false"/>
                <w:i w:val="false"/>
                <w:color w:val="000000"/>
                <w:sz w:val="20"/>
              </w:rPr>
              <w:t>
3) 3x4 см көлеміндегі 4 дана фотосурет;</w:t>
            </w:r>
            <w:r>
              <w:br/>
            </w:r>
            <w:r>
              <w:rPr>
                <w:rFonts w:ascii="Times New Roman"/>
                <w:b w:val="false"/>
                <w:i w:val="false"/>
                <w:color w:val="000000"/>
                <w:sz w:val="20"/>
              </w:rPr>
              <w:t xml:space="preserve">
4)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6697 болып тіркелген) бекітілген № 086-У нысаны бойынша медициналық анықтаманы, I және II топтағы мүгедектер мен бала жасынан мүгедектер үшін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r>
              <w:rPr>
                <w:rFonts w:ascii="Times New Roman"/>
                <w:b w:val="false"/>
                <w:i w:val="false"/>
                <w:color w:val="000000"/>
                <w:sz w:val="20"/>
              </w:rPr>
              <w:t>бұйрығымен</w:t>
            </w:r>
            <w:r>
              <w:rPr>
                <w:rFonts w:ascii="Times New Roman"/>
                <w:b w:val="false"/>
                <w:i w:val="false"/>
                <w:color w:val="000000"/>
                <w:sz w:val="20"/>
              </w:rPr>
              <w:t xml:space="preserve"> бекітілген (Нормативтік құқықтық актілерді мемлекеттік тіркеу тізілімінде 6697 болып тіркелген) № 088-У нысаны бойынша медициналық-әлеуметтік сараптама қорытындыны;</w:t>
            </w:r>
            <w:r>
              <w:br/>
            </w:r>
            <w:r>
              <w:rPr>
                <w:rFonts w:ascii="Times New Roman"/>
                <w:b w:val="false"/>
                <w:i w:val="false"/>
                <w:color w:val="000000"/>
                <w:sz w:val="20"/>
              </w:rPr>
              <w:t>
5) жеке басын куәландыратын құжат (тұлғаны салыстыру үшін). Көрсетілетін қызметті алушының жеке басын куәландыратын құжаттарды жеке өзі немесе заңды өкілдері ұсынады.</w:t>
            </w:r>
            <w:r>
              <w:br/>
            </w:r>
            <w:r>
              <w:rPr>
                <w:rFonts w:ascii="Times New Roman"/>
                <w:b w:val="false"/>
                <w:i w:val="false"/>
                <w:color w:val="000000"/>
                <w:sz w:val="20"/>
              </w:rPr>
              <w:t>
Көрсетілетін қызметті алушылар - шетелдіктер және азаматтығы жоқ адамдар олардың мәртебесін айқындайтын, тұрғылықты жері бойынша тіркелгендігі туралы белгісі бар құжатты ұсынады:</w:t>
            </w:r>
            <w:r>
              <w:br/>
            </w:r>
            <w:r>
              <w:rPr>
                <w:rFonts w:ascii="Times New Roman"/>
                <w:b w:val="false"/>
                <w:i w:val="false"/>
                <w:color w:val="000000"/>
                <w:sz w:val="20"/>
              </w:rPr>
              <w:t>
1) шетелдік – шетелдіктің Қазақстан Республикасында тұруға ықтияр хаты;</w:t>
            </w:r>
            <w:r>
              <w:br/>
            </w:r>
            <w:r>
              <w:rPr>
                <w:rFonts w:ascii="Times New Roman"/>
                <w:b w:val="false"/>
                <w:i w:val="false"/>
                <w:color w:val="000000"/>
                <w:sz w:val="20"/>
              </w:rPr>
              <w:t>
2) азаматтығы жоқ тұлға – азаматтығы жоқ тұлғаның куәлігі;</w:t>
            </w:r>
            <w:r>
              <w:br/>
            </w:r>
            <w:r>
              <w:rPr>
                <w:rFonts w:ascii="Times New Roman"/>
                <w:b w:val="false"/>
                <w:i w:val="false"/>
                <w:color w:val="000000"/>
                <w:sz w:val="20"/>
              </w:rPr>
              <w:t>
3) босқын – босқын куәлігі;</w:t>
            </w:r>
            <w:r>
              <w:br/>
            </w:r>
            <w:r>
              <w:rPr>
                <w:rFonts w:ascii="Times New Roman"/>
                <w:b w:val="false"/>
                <w:i w:val="false"/>
                <w:color w:val="000000"/>
                <w:sz w:val="20"/>
              </w:rPr>
              <w:t>
4) пана іздеуші тұлға – пана іздеуші тұлғаның куәлігі;</w:t>
            </w:r>
            <w:r>
              <w:br/>
            </w:r>
            <w:r>
              <w:rPr>
                <w:rFonts w:ascii="Times New Roman"/>
                <w:b w:val="false"/>
                <w:i w:val="false"/>
                <w:color w:val="000000"/>
                <w:sz w:val="20"/>
              </w:rPr>
              <w:t>
5) оралман - оралман куәлігі.</w:t>
            </w:r>
            <w:r>
              <w:br/>
            </w:r>
            <w:r>
              <w:rPr>
                <w:rFonts w:ascii="Times New Roman"/>
                <w:b w:val="false"/>
                <w:i w:val="false"/>
                <w:color w:val="000000"/>
                <w:sz w:val="20"/>
              </w:rPr>
              <w:t>
Порталға:</w:t>
            </w:r>
            <w:r>
              <w:br/>
            </w:r>
            <w:r>
              <w:rPr>
                <w:rFonts w:ascii="Times New Roman"/>
                <w:b w:val="false"/>
                <w:i w:val="false"/>
                <w:color w:val="000000"/>
                <w:sz w:val="20"/>
              </w:rPr>
              <w:t>
1) көрсетілетін қызметті алушының нақты тұрғылықты жері көрсетілген, оның өкілінің ЭЦҚ қойылған көрсетілетін қызметті алушының ата-анасының (немесе оның заңды өкілдерінің) бірінің электрондық құжат нысанындағы өтініші;</w:t>
            </w:r>
            <w:r>
              <w:br/>
            </w:r>
            <w:r>
              <w:rPr>
                <w:rFonts w:ascii="Times New Roman"/>
                <w:b w:val="false"/>
                <w:i w:val="false"/>
                <w:color w:val="000000"/>
                <w:sz w:val="20"/>
              </w:rPr>
              <w:t>
2) білімі туралы құжаттың немесе білімі туралы құжаттың электрондық көшірмесі;</w:t>
            </w:r>
            <w:r>
              <w:br/>
            </w:r>
            <w:r>
              <w:rPr>
                <w:rFonts w:ascii="Times New Roman"/>
                <w:b w:val="false"/>
                <w:i w:val="false"/>
                <w:color w:val="000000"/>
                <w:sz w:val="20"/>
              </w:rPr>
              <w:t xml:space="preserve">
3)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6697 болып тіркелген) бекітілген № 086-У нысаны бойынша медициналық анықтаманы, I және II топтағы мүгедектер мен бала жасынан мүгедектер үшін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r>
              <w:rPr>
                <w:rFonts w:ascii="Times New Roman"/>
                <w:b w:val="false"/>
                <w:i w:val="false"/>
                <w:color w:val="000000"/>
                <w:sz w:val="20"/>
              </w:rPr>
              <w:t>бұйрығымен</w:t>
            </w:r>
            <w:r>
              <w:rPr>
                <w:rFonts w:ascii="Times New Roman"/>
                <w:b w:val="false"/>
                <w:i w:val="false"/>
                <w:color w:val="000000"/>
                <w:sz w:val="20"/>
              </w:rPr>
              <w:t xml:space="preserve"> (Нормативтік құқықтық актілерді мемлекеттік тіркеу тізілімінде № 6697 нөмірімен тіркелген) бекітілген № 088-У нысаны бойынша медициналық-әлеуметтік сараптама қорытындысының электрондық көшірмелері;</w:t>
            </w:r>
            <w:r>
              <w:br/>
            </w:r>
            <w:r>
              <w:rPr>
                <w:rFonts w:ascii="Times New Roman"/>
                <w:b w:val="false"/>
                <w:i w:val="false"/>
                <w:color w:val="000000"/>
                <w:sz w:val="20"/>
              </w:rPr>
              <w:t>
4) 3x4 см көлеміндегі фотосурет;</w:t>
            </w:r>
            <w:r>
              <w:br/>
            </w:r>
            <w:r>
              <w:rPr>
                <w:rFonts w:ascii="Times New Roman"/>
                <w:b w:val="false"/>
                <w:i w:val="false"/>
                <w:color w:val="000000"/>
                <w:sz w:val="20"/>
              </w:rPr>
              <w:t>
Көрсетілетін қызметті алушының жеке басын куәландыратын құжат туралы мәліметтерді көрсетілетін қызметті беруші тиісті мемлекеттік ақпараттық жүйелерден "электрондық үкімет" шлюзі арқылы алады.</w:t>
            </w:r>
            <w:r>
              <w:br/>
            </w:r>
            <w:r>
              <w:rPr>
                <w:rFonts w:ascii="Times New Roman"/>
                <w:b w:val="false"/>
                <w:i w:val="false"/>
                <w:color w:val="000000"/>
                <w:sz w:val="20"/>
              </w:rPr>
              <w:t>
Портал арқылы жүгінген кезде көрсетілетін қызметті алушының "жеке кабинетіне" ЭЦҚ-мен куәландырылған электрондық құжат нысанында мемлекеттік қызмет көрсету үшін сұрау салудың қабылданғаны туралы хабарлама-есеп жіберіледі.</w:t>
            </w:r>
            <w:r>
              <w:br/>
            </w:r>
            <w:r>
              <w:rPr>
                <w:rFonts w:ascii="Times New Roman"/>
                <w:b w:val="false"/>
                <w:i w:val="false"/>
                <w:color w:val="000000"/>
                <w:sz w:val="20"/>
              </w:rPr>
              <w:t xml:space="preserve">
Көрсетілетін қызметті алушыға осы Қағидаларға </w:t>
            </w:r>
            <w:r>
              <w:rPr>
                <w:rFonts w:ascii="Times New Roman"/>
                <w:b w:val="false"/>
                <w:i w:val="false"/>
                <w:color w:val="000000"/>
                <w:sz w:val="20"/>
              </w:rPr>
              <w:t>5-қосымшаға</w:t>
            </w:r>
            <w:r>
              <w:rPr>
                <w:rFonts w:ascii="Times New Roman"/>
                <w:b w:val="false"/>
                <w:i w:val="false"/>
                <w:color w:val="000000"/>
                <w:sz w:val="20"/>
              </w:rPr>
              <w:t xml:space="preserve"> сәйкес нысан бойынша құжаттардың қабылданғаны туралы қолхат беріледі, онда:</w:t>
            </w:r>
            <w:r>
              <w:br/>
            </w:r>
            <w:r>
              <w:rPr>
                <w:rFonts w:ascii="Times New Roman"/>
                <w:b w:val="false"/>
                <w:i w:val="false"/>
                <w:color w:val="000000"/>
                <w:sz w:val="20"/>
              </w:rPr>
              <w:t>
1) тапсырылған құжаттардың тізбесі;</w:t>
            </w:r>
            <w:r>
              <w:br/>
            </w:r>
            <w:r>
              <w:rPr>
                <w:rFonts w:ascii="Times New Roman"/>
                <w:b w:val="false"/>
                <w:i w:val="false"/>
                <w:color w:val="000000"/>
                <w:sz w:val="20"/>
              </w:rPr>
              <w:t>
2) құжаттарды қабылдап алған қызметкердің тегі, аты, әкесінің аты (бар болса), лауазымы, сондай-ақ байланыс деректері көрсетіледі.</w:t>
            </w:r>
            <w:r>
              <w:br/>
            </w:r>
            <w:r>
              <w:rPr>
                <w:rFonts w:ascii="Times New Roman"/>
                <w:b w:val="false"/>
                <w:i w:val="false"/>
                <w:color w:val="000000"/>
                <w:sz w:val="20"/>
              </w:rPr>
              <w:t>
Белгілі бір аумақта тиісті мемлекеттік органдар шектеу іс-шараларын жүзеге асырған, төтенше жағдай енгізілген, әлеуметтік, табиғи және техногендік сипаттағы төтенше жағдайлар туындаған жағдайларда көрсетілетін қызметті алушылар осы тармақтың бірінші абзацының 4) тармақшасында және екінші абзацының 3) тармақшасында көрсетілген құжаттарды шектеу іс-шараларының алынуына, төтенше жағдайдың тоқтатылуына қарай тікелей білім беру ұйымдарына ұсынады.</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мемлекеттік көрсетілетін қызметті алу үшін ұсынған құжаттарының және (немесе) олардағы деректердің (мәліметтердің) дұрыс еместігінің анықталуы;</w:t>
            </w:r>
            <w:r>
              <w:br/>
            </w:r>
            <w:r>
              <w:rPr>
                <w:rFonts w:ascii="Times New Roman"/>
                <w:b w:val="false"/>
                <w:i w:val="false"/>
                <w:color w:val="000000"/>
                <w:sz w:val="20"/>
              </w:rPr>
              <w:t>
2) көрсетілетін қызметті алушының және (немесе) мемлекеттік қызмет көрсету үшін қажетті материалдар, деректер мен мәліметтердің осы Қағидаларда белгіленген талаптарға сәйкес келмеуі негіз болып табылады;</w:t>
            </w:r>
            <w:r>
              <w:br/>
            </w:r>
            <w:r>
              <w:rPr>
                <w:rFonts w:ascii="Times New Roman"/>
                <w:b w:val="false"/>
                <w:i w:val="false"/>
                <w:color w:val="000000"/>
                <w:sz w:val="20"/>
              </w:rPr>
              <w:t>
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10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 электрондық цифрлық қолтаңбасы болған жағдайда электрондық нысанда портал арқылы немесе көрсетілетін қызметті алушының ұялы байланыс операторы ұсынған абоненттік нөмірін порталдың есептік жазбасына тіркеген және қосқан жағдайда бір реттік парольмен куәландырылған жағдайда мемлекеттік көрсетілетін қызметті алады;</w:t>
            </w:r>
            <w:r>
              <w:br/>
            </w:r>
            <w:r>
              <w:rPr>
                <w:rFonts w:ascii="Times New Roman"/>
                <w:b w:val="false"/>
                <w:i w:val="false"/>
                <w:color w:val="000000"/>
                <w:sz w:val="20"/>
              </w:rPr>
              <w:t>
2) Көрсетілетін қызметті алушы мемлекеттік қызмет көрсету тәртібі мен мәртебесі туралы ақпаратты қашықтықтан қол жеткізу режимінде порталдағы "жеке кабинеті", көрсетілетін қызметті берушінің анықтама қызметтері, сондай-ақ Бірыңғай байланыс орталығы "1414", 8 800 080 7777 арқылы алады.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Техникалық және кәсіптік,</w:t>
            </w:r>
            <w:r>
              <w:br/>
            </w:r>
            <w:r>
              <w:rPr>
                <w:rFonts w:ascii="Times New Roman"/>
                <w:b w:val="false"/>
                <w:i w:val="false"/>
                <w:color w:val="000000"/>
                <w:sz w:val="20"/>
              </w:rPr>
              <w:t>орта білімнен кейінгі білімнің</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ұйымдарына оқуға</w:t>
            </w:r>
            <w:r>
              <w:br/>
            </w:r>
            <w:r>
              <w:rPr>
                <w:rFonts w:ascii="Times New Roman"/>
                <w:b w:val="false"/>
                <w:i w:val="false"/>
                <w:color w:val="000000"/>
                <w:sz w:val="20"/>
              </w:rPr>
              <w:t>қабылдаудың үлгі</w:t>
            </w:r>
            <w:r>
              <w:br/>
            </w:r>
            <w:r>
              <w:rPr>
                <w:rFonts w:ascii="Times New Roman"/>
                <w:b w:val="false"/>
                <w:i w:val="false"/>
                <w:color w:val="000000"/>
                <w:sz w:val="20"/>
              </w:rPr>
              <w:t>қағидаларына</w:t>
            </w:r>
            <w:r>
              <w:br/>
            </w:r>
            <w:r>
              <w:rPr>
                <w:rFonts w:ascii="Times New Roman"/>
                <w:b w:val="false"/>
                <w:i w:val="false"/>
                <w:color w:val="000000"/>
                <w:sz w:val="20"/>
              </w:rPr>
              <w:t>5-қосымша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p>
      <w:pPr>
        <w:spacing w:after="0"/>
        <w:ind w:left="0"/>
        <w:jc w:val="left"/>
      </w:pPr>
      <w:r>
        <w:rPr>
          <w:rFonts w:ascii="Times New Roman"/>
          <w:b/>
          <w:i w:val="false"/>
          <w:color w:val="000000"/>
        </w:rPr>
        <w:t xml:space="preserve"> Көрсетілетін қызметті алушыдан құжаттардың алынғаны туралы қолхат</w:t>
      </w:r>
    </w:p>
    <w:p>
      <w:pPr>
        <w:spacing w:after="0"/>
        <w:ind w:left="0"/>
        <w:jc w:val="both"/>
      </w:pPr>
      <w:r>
        <w:rPr>
          <w:rFonts w:ascii="Times New Roman"/>
          <w:b w:val="false"/>
          <w:i w:val="false"/>
          <w:color w:val="ff0000"/>
          <w:sz w:val="28"/>
        </w:rPr>
        <w:t xml:space="preserve">
      Ескерту. 5-қосымшамен толықтырылды – ҚР Білім және ғылым министрінің 12.05.2020 </w:t>
      </w:r>
      <w:r>
        <w:rPr>
          <w:rFonts w:ascii="Times New Roman"/>
          <w:b w:val="false"/>
          <w:i w:val="false"/>
          <w:color w:val="ff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Оқу орны _________________________________________________________________</w:t>
      </w:r>
    </w:p>
    <w:p>
      <w:pPr>
        <w:spacing w:after="0"/>
        <w:ind w:left="0"/>
        <w:jc w:val="both"/>
      </w:pPr>
      <w:r>
        <w:rPr>
          <w:rFonts w:ascii="Times New Roman"/>
          <w:b w:val="false"/>
          <w:i w:val="false"/>
          <w:color w:val="000000"/>
          <w:sz w:val="28"/>
        </w:rPr>
        <w:t xml:space="preserve">
      (оқу орнының атауы) </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xml:space="preserve">
      (елді мекен, аудан, қала және облыс атауы) </w:t>
      </w:r>
    </w:p>
    <w:p>
      <w:pPr>
        <w:spacing w:after="0"/>
        <w:ind w:left="0"/>
        <w:jc w:val="both"/>
      </w:pPr>
      <w:r>
        <w:rPr>
          <w:rFonts w:ascii="Times New Roman"/>
          <w:b w:val="false"/>
          <w:i w:val="false"/>
          <w:color w:val="000000"/>
          <w:sz w:val="28"/>
        </w:rPr>
        <w:t xml:space="preserve">
      Құжаттардың қабылданғаны туралы № _________ қолхат </w:t>
      </w:r>
    </w:p>
    <w:p>
      <w:pPr>
        <w:spacing w:after="0"/>
        <w:ind w:left="0"/>
        <w:jc w:val="both"/>
      </w:pPr>
      <w:r>
        <w:rPr>
          <w:rFonts w:ascii="Times New Roman"/>
          <w:b w:val="false"/>
          <w:i w:val="false"/>
          <w:color w:val="000000"/>
          <w:sz w:val="28"/>
        </w:rPr>
        <w:t xml:space="preserve">
      _____________________________ мынадай құжаттар алынды: </w:t>
      </w:r>
    </w:p>
    <w:p>
      <w:pPr>
        <w:spacing w:after="0"/>
        <w:ind w:left="0"/>
        <w:jc w:val="both"/>
      </w:pPr>
      <w:r>
        <w:rPr>
          <w:rFonts w:ascii="Times New Roman"/>
          <w:b w:val="false"/>
          <w:i w:val="false"/>
          <w:color w:val="000000"/>
          <w:sz w:val="28"/>
        </w:rPr>
        <w:t xml:space="preserve">
      (көрсетілетін қызметті алушының Т.А.Ә. (бар болса) </w:t>
      </w:r>
    </w:p>
    <w:p>
      <w:pPr>
        <w:spacing w:after="0"/>
        <w:ind w:left="0"/>
        <w:jc w:val="both"/>
      </w:pPr>
      <w:r>
        <w:rPr>
          <w:rFonts w:ascii="Times New Roman"/>
          <w:b w:val="false"/>
          <w:i w:val="false"/>
          <w:color w:val="000000"/>
          <w:sz w:val="28"/>
        </w:rPr>
        <w:t xml:space="preserve">
      1. Өтініш </w:t>
      </w:r>
    </w:p>
    <w:p>
      <w:pPr>
        <w:spacing w:after="0"/>
        <w:ind w:left="0"/>
        <w:jc w:val="both"/>
      </w:pPr>
      <w:r>
        <w:rPr>
          <w:rFonts w:ascii="Times New Roman"/>
          <w:b w:val="false"/>
          <w:i w:val="false"/>
          <w:color w:val="000000"/>
          <w:sz w:val="28"/>
        </w:rPr>
        <w:t>
      2. 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__________________________________________________________________________</w:t>
      </w:r>
    </w:p>
    <w:p>
      <w:pPr>
        <w:spacing w:after="0"/>
        <w:ind w:left="0"/>
        <w:jc w:val="both"/>
      </w:pPr>
      <w:r>
        <w:rPr>
          <w:rFonts w:ascii="Times New Roman"/>
          <w:b w:val="false"/>
          <w:i w:val="false"/>
          <w:color w:val="000000"/>
          <w:sz w:val="28"/>
        </w:rPr>
        <w:t xml:space="preserve">
      Қабылдады Т.А.Ә. (бар болса) _________ (қолы) </w:t>
      </w:r>
    </w:p>
    <w:p>
      <w:pPr>
        <w:spacing w:after="0"/>
        <w:ind w:left="0"/>
        <w:jc w:val="both"/>
      </w:pPr>
      <w:r>
        <w:rPr>
          <w:rFonts w:ascii="Times New Roman"/>
          <w:b w:val="false"/>
          <w:i w:val="false"/>
          <w:color w:val="000000"/>
          <w:sz w:val="28"/>
        </w:rPr>
        <w:t>
      20__ ж. "__" 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Техникалық және кәсіптік,</w:t>
            </w:r>
            <w:r>
              <w:br/>
            </w:r>
            <w:r>
              <w:rPr>
                <w:rFonts w:ascii="Times New Roman"/>
                <w:b w:val="false"/>
                <w:i w:val="false"/>
                <w:color w:val="000000"/>
                <w:sz w:val="20"/>
              </w:rPr>
              <w:t>орта білімнен кейінгі білімнің</w:t>
            </w:r>
            <w:r>
              <w:br/>
            </w:r>
            <w:r>
              <w:rPr>
                <w:rFonts w:ascii="Times New Roman"/>
                <w:b w:val="false"/>
                <w:i w:val="false"/>
                <w:color w:val="000000"/>
                <w:sz w:val="20"/>
              </w:rPr>
              <w:t>білім 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ұйымдарына оқуға</w:t>
            </w:r>
            <w:r>
              <w:br/>
            </w:r>
            <w:r>
              <w:rPr>
                <w:rFonts w:ascii="Times New Roman"/>
                <w:b w:val="false"/>
                <w:i w:val="false"/>
                <w:color w:val="000000"/>
                <w:sz w:val="20"/>
              </w:rPr>
              <w:t>қабылдаудың үлгі</w:t>
            </w:r>
            <w:r>
              <w:br/>
            </w:r>
            <w:r>
              <w:rPr>
                <w:rFonts w:ascii="Times New Roman"/>
                <w:b w:val="false"/>
                <w:i w:val="false"/>
                <w:color w:val="000000"/>
                <w:sz w:val="20"/>
              </w:rPr>
              <w:t>қағидаларына</w:t>
            </w:r>
            <w:r>
              <w:br/>
            </w:r>
            <w:r>
              <w:rPr>
                <w:rFonts w:ascii="Times New Roman"/>
                <w:b w:val="false"/>
                <w:i w:val="false"/>
                <w:color w:val="000000"/>
                <w:sz w:val="20"/>
              </w:rPr>
              <w:t>6-қосымша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Көрсетілетін қызметті</w:t>
            </w:r>
            <w:r>
              <w:br/>
            </w:r>
            <w:r>
              <w:rPr>
                <w:rFonts w:ascii="Times New Roman"/>
                <w:b w:val="false"/>
                <w:i w:val="false"/>
                <w:color w:val="000000"/>
                <w:sz w:val="20"/>
              </w:rPr>
              <w:t>алушының тегі, аты, әкесінің</w:t>
            </w:r>
            <w:r>
              <w:br/>
            </w:r>
            <w:r>
              <w:rPr>
                <w:rFonts w:ascii="Times New Roman"/>
                <w:b w:val="false"/>
                <w:i w:val="false"/>
                <w:color w:val="000000"/>
                <w:sz w:val="20"/>
              </w:rPr>
              <w:t xml:space="preserve">аты (бұдан әрі - Т.А.Ә. </w:t>
            </w:r>
            <w:r>
              <w:br/>
            </w:r>
            <w:r>
              <w:rPr>
                <w:rFonts w:ascii="Times New Roman"/>
                <w:b w:val="false"/>
                <w:i w:val="false"/>
                <w:color w:val="000000"/>
                <w:sz w:val="20"/>
              </w:rPr>
              <w:t>(бар болған жағдайда) немесе</w:t>
            </w:r>
            <w:r>
              <w:br/>
            </w:r>
            <w:r>
              <w:rPr>
                <w:rFonts w:ascii="Times New Roman"/>
                <w:b w:val="false"/>
                <w:i w:val="false"/>
                <w:color w:val="000000"/>
                <w:sz w:val="20"/>
              </w:rPr>
              <w:t>көрсетілетін қызметті алушы</w:t>
            </w:r>
            <w:r>
              <w:br/>
            </w:r>
            <w:r>
              <w:rPr>
                <w:rFonts w:ascii="Times New Roman"/>
                <w:b w:val="false"/>
                <w:i w:val="false"/>
                <w:color w:val="000000"/>
                <w:sz w:val="20"/>
              </w:rPr>
              <w:t>ұйымының атауы</w:t>
            </w:r>
            <w:r>
              <w:br/>
            </w:r>
            <w:r>
              <w:rPr>
                <w:rFonts w:ascii="Times New Roman"/>
                <w:b w:val="false"/>
                <w:i w:val="false"/>
                <w:color w:val="000000"/>
                <w:sz w:val="20"/>
              </w:rPr>
              <w:t>____________________________</w:t>
            </w:r>
            <w:r>
              <w:br/>
            </w:r>
            <w:r>
              <w:rPr>
                <w:rFonts w:ascii="Times New Roman"/>
                <w:b w:val="false"/>
                <w:i w:val="false"/>
                <w:color w:val="000000"/>
                <w:sz w:val="20"/>
              </w:rPr>
              <w:t>(көрсетілетін қызмет алушының</w:t>
            </w:r>
            <w:r>
              <w:br/>
            </w:r>
            <w:r>
              <w:rPr>
                <w:rFonts w:ascii="Times New Roman"/>
                <w:b w:val="false"/>
                <w:i w:val="false"/>
                <w:color w:val="000000"/>
                <w:sz w:val="20"/>
              </w:rPr>
              <w:t>мекенжайы)</w:t>
            </w:r>
          </w:p>
        </w:tc>
      </w:tr>
    </w:tbl>
    <w:p>
      <w:pPr>
        <w:spacing w:after="0"/>
        <w:ind w:left="0"/>
        <w:jc w:val="left"/>
      </w:pPr>
      <w:r>
        <w:rPr>
          <w:rFonts w:ascii="Times New Roman"/>
          <w:b/>
          <w:i w:val="false"/>
          <w:color w:val="000000"/>
        </w:rPr>
        <w:t xml:space="preserve"> Құжаттарды қабылдаудан бас тартқаны туралы қолхат</w:t>
      </w:r>
    </w:p>
    <w:p>
      <w:pPr>
        <w:spacing w:after="0"/>
        <w:ind w:left="0"/>
        <w:jc w:val="both"/>
      </w:pPr>
      <w:r>
        <w:rPr>
          <w:rFonts w:ascii="Times New Roman"/>
          <w:b w:val="false"/>
          <w:i w:val="false"/>
          <w:color w:val="ff0000"/>
          <w:sz w:val="28"/>
        </w:rPr>
        <w:t xml:space="preserve">
      Ескерту. 6-қосымшамен толықтырылды – ҚР Білім және ғылым министрінің 12.05.2020 </w:t>
      </w:r>
      <w:r>
        <w:rPr>
          <w:rFonts w:ascii="Times New Roman"/>
          <w:b w:val="false"/>
          <w:i w:val="false"/>
          <w:color w:val="ff0000"/>
          <w:sz w:val="28"/>
        </w:rPr>
        <w:t>№ 197</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both"/>
      </w:pP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19-1 бабын</w:t>
      </w:r>
      <w:r>
        <w:rPr>
          <w:rFonts w:ascii="Times New Roman"/>
          <w:b w:val="false"/>
          <w:i w:val="false"/>
          <w:color w:val="000000"/>
          <w:sz w:val="28"/>
        </w:rPr>
        <w:t xml:space="preserve"> басшылыққа ала отырып, техникалық және кәсіптік, орта білімнен кейінгі білім беру ұйымы ___________________________________ (мекенжайы көрсетілсін) Сіздің "Техникалық және кәсіптік, орта білімнен кейінгі білім беру ұйымдарына құжаттар қабылдау" мемлекеттік көрсетілетін қызмет стандартында көзделген тізбеге сәйкес толық құжаттар топтамасын ұсынбауыңызға байланысты және (немесе) қолданыс мерзімі өткен құжаттарды _________ мемлекеттік қызмет көрсету үшін құжаттарды қабылдаудан бас тартады, атап айтқанда:</w:t>
      </w:r>
    </w:p>
    <w:p>
      <w:pPr>
        <w:spacing w:after="0"/>
        <w:ind w:left="0"/>
        <w:jc w:val="both"/>
      </w:pPr>
      <w:r>
        <w:rPr>
          <w:rFonts w:ascii="Times New Roman"/>
          <w:b w:val="false"/>
          <w:i w:val="false"/>
          <w:color w:val="000000"/>
          <w:sz w:val="28"/>
        </w:rPr>
        <w:t>
      Жоқ құжаттардың атауы:</w:t>
      </w:r>
    </w:p>
    <w:p>
      <w:pPr>
        <w:spacing w:after="0"/>
        <w:ind w:left="0"/>
        <w:jc w:val="both"/>
      </w:pPr>
      <w:r>
        <w:rPr>
          <w:rFonts w:ascii="Times New Roman"/>
          <w:b w:val="false"/>
          <w:i w:val="false"/>
          <w:color w:val="000000"/>
          <w:sz w:val="28"/>
        </w:rPr>
        <w:t>
      1) ____________________;</w:t>
      </w:r>
    </w:p>
    <w:p>
      <w:pPr>
        <w:spacing w:after="0"/>
        <w:ind w:left="0"/>
        <w:jc w:val="both"/>
      </w:pPr>
      <w:r>
        <w:rPr>
          <w:rFonts w:ascii="Times New Roman"/>
          <w:b w:val="false"/>
          <w:i w:val="false"/>
          <w:color w:val="000000"/>
          <w:sz w:val="28"/>
        </w:rPr>
        <w:t>
      2) ____________________;</w:t>
      </w:r>
    </w:p>
    <w:p>
      <w:pPr>
        <w:spacing w:after="0"/>
        <w:ind w:left="0"/>
        <w:jc w:val="both"/>
      </w:pPr>
      <w:r>
        <w:rPr>
          <w:rFonts w:ascii="Times New Roman"/>
          <w:b w:val="false"/>
          <w:i w:val="false"/>
          <w:color w:val="000000"/>
          <w:sz w:val="28"/>
        </w:rPr>
        <w:t>
      3)....</w:t>
      </w:r>
    </w:p>
    <w:p>
      <w:pPr>
        <w:spacing w:after="0"/>
        <w:ind w:left="0"/>
        <w:jc w:val="both"/>
      </w:pPr>
      <w:r>
        <w:rPr>
          <w:rFonts w:ascii="Times New Roman"/>
          <w:b w:val="false"/>
          <w:i w:val="false"/>
          <w:color w:val="000000"/>
          <w:sz w:val="28"/>
        </w:rPr>
        <w:t>
      Осы қолхат әр тарапқа бір-бірден 2 данада жасалды.</w:t>
      </w:r>
    </w:p>
    <w:p>
      <w:pPr>
        <w:spacing w:after="0"/>
        <w:ind w:left="0"/>
        <w:jc w:val="both"/>
      </w:pPr>
      <w:r>
        <w:rPr>
          <w:rFonts w:ascii="Times New Roman"/>
          <w:b w:val="false"/>
          <w:i w:val="false"/>
          <w:color w:val="000000"/>
          <w:sz w:val="28"/>
        </w:rPr>
        <w:t>
      Мемлекеттік корпорация қызметкерінің/</w:t>
      </w:r>
    </w:p>
    <w:p>
      <w:pPr>
        <w:spacing w:after="0"/>
        <w:ind w:left="0"/>
        <w:jc w:val="both"/>
      </w:pPr>
      <w:r>
        <w:rPr>
          <w:rFonts w:ascii="Times New Roman"/>
          <w:b w:val="false"/>
          <w:i w:val="false"/>
          <w:color w:val="000000"/>
          <w:sz w:val="28"/>
        </w:rPr>
        <w:t>
      білім беру ұйымы қызметкерінің Т.А.Ә.</w:t>
      </w:r>
    </w:p>
    <w:p>
      <w:pPr>
        <w:spacing w:after="0"/>
        <w:ind w:left="0"/>
        <w:jc w:val="both"/>
      </w:pPr>
      <w:r>
        <w:rPr>
          <w:rFonts w:ascii="Times New Roman"/>
          <w:b w:val="false"/>
          <w:i w:val="false"/>
          <w:color w:val="000000"/>
          <w:sz w:val="28"/>
        </w:rPr>
        <w:t>
      (бар болған жағдайда) _________ (қолы)</w:t>
      </w:r>
    </w:p>
    <w:p>
      <w:pPr>
        <w:spacing w:after="0"/>
        <w:ind w:left="0"/>
        <w:jc w:val="both"/>
      </w:pPr>
      <w:r>
        <w:rPr>
          <w:rFonts w:ascii="Times New Roman"/>
          <w:b w:val="false"/>
          <w:i w:val="false"/>
          <w:color w:val="000000"/>
          <w:sz w:val="28"/>
        </w:rPr>
        <w:t>
      Орындаушының Т.А.Ә.</w:t>
      </w:r>
    </w:p>
    <w:p>
      <w:pPr>
        <w:spacing w:after="0"/>
        <w:ind w:left="0"/>
        <w:jc w:val="both"/>
      </w:pPr>
      <w:r>
        <w:rPr>
          <w:rFonts w:ascii="Times New Roman"/>
          <w:b w:val="false"/>
          <w:i w:val="false"/>
          <w:color w:val="000000"/>
          <w:sz w:val="28"/>
        </w:rPr>
        <w:t>
      Телефоны __________</w:t>
      </w:r>
    </w:p>
    <w:p>
      <w:pPr>
        <w:spacing w:after="0"/>
        <w:ind w:left="0"/>
        <w:jc w:val="both"/>
      </w:pPr>
      <w:r>
        <w:rPr>
          <w:rFonts w:ascii="Times New Roman"/>
          <w:b w:val="false"/>
          <w:i w:val="false"/>
          <w:color w:val="000000"/>
          <w:sz w:val="28"/>
        </w:rPr>
        <w:t>
      Алдым: Т.А.Ә. /көрсетілетін қызметті алушының қолы</w:t>
      </w:r>
    </w:p>
    <w:p>
      <w:pPr>
        <w:spacing w:after="0"/>
        <w:ind w:left="0"/>
        <w:jc w:val="both"/>
      </w:pPr>
      <w:r>
        <w:rPr>
          <w:rFonts w:ascii="Times New Roman"/>
          <w:b w:val="false"/>
          <w:i w:val="false"/>
          <w:color w:val="000000"/>
          <w:sz w:val="28"/>
        </w:rPr>
        <w:t>
      20 ___ ж. "___" 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Техникалық және кәсіптік, орта</w:t>
            </w:r>
            <w:r>
              <w:br/>
            </w:r>
            <w:r>
              <w:rPr>
                <w:rFonts w:ascii="Times New Roman"/>
                <w:b w:val="false"/>
                <w:i w:val="false"/>
                <w:color w:val="000000"/>
                <w:sz w:val="20"/>
              </w:rPr>
              <w:t>білімнен кейінгі білімнің білім</w:t>
            </w:r>
            <w:r>
              <w:br/>
            </w:r>
            <w:r>
              <w:rPr>
                <w:rFonts w:ascii="Times New Roman"/>
                <w:b w:val="false"/>
                <w:i w:val="false"/>
                <w:color w:val="000000"/>
                <w:sz w:val="20"/>
              </w:rPr>
              <w:t>беру бағдарламаларын іске</w:t>
            </w:r>
            <w:r>
              <w:br/>
            </w:r>
            <w:r>
              <w:rPr>
                <w:rFonts w:ascii="Times New Roman"/>
                <w:b w:val="false"/>
                <w:i w:val="false"/>
                <w:color w:val="000000"/>
                <w:sz w:val="20"/>
              </w:rPr>
              <w:t>асыратын білім беру</w:t>
            </w:r>
            <w:r>
              <w:br/>
            </w:r>
            <w:r>
              <w:rPr>
                <w:rFonts w:ascii="Times New Roman"/>
                <w:b w:val="false"/>
                <w:i w:val="false"/>
                <w:color w:val="000000"/>
                <w:sz w:val="20"/>
              </w:rPr>
              <w:t>ұйымдарына оқуға қабылдаудың</w:t>
            </w:r>
            <w:r>
              <w:br/>
            </w:r>
            <w:r>
              <w:rPr>
                <w:rFonts w:ascii="Times New Roman"/>
                <w:b w:val="false"/>
                <w:i w:val="false"/>
                <w:color w:val="000000"/>
                <w:sz w:val="20"/>
              </w:rPr>
              <w:t>үлгі қағидаларына</w:t>
            </w:r>
            <w:r>
              <w:br/>
            </w:r>
            <w:r>
              <w:rPr>
                <w:rFonts w:ascii="Times New Roman"/>
                <w:b w:val="false"/>
                <w:i w:val="false"/>
                <w:color w:val="000000"/>
                <w:sz w:val="20"/>
              </w:rPr>
              <w:t>7-қосымша</w:t>
            </w:r>
          </w:p>
        </w:tc>
      </w:tr>
    </w:tbl>
    <w:p>
      <w:pPr>
        <w:spacing w:after="0"/>
        <w:ind w:left="0"/>
        <w:jc w:val="left"/>
      </w:pPr>
      <w:r>
        <w:rPr>
          <w:rFonts w:ascii="Times New Roman"/>
          <w:b/>
          <w:i w:val="false"/>
          <w:color w:val="000000"/>
        </w:rPr>
        <w:t xml:space="preserve"> Техникалық және кәсіптік, орта білімнен кейінгі білімнің білім мамандықтарының бейіні бойынша жалпы білім беру пәндерінің тізбесі</w:t>
      </w:r>
    </w:p>
    <w:p>
      <w:pPr>
        <w:spacing w:after="0"/>
        <w:ind w:left="0"/>
        <w:jc w:val="both"/>
      </w:pPr>
      <w:r>
        <w:rPr>
          <w:rFonts w:ascii="Times New Roman"/>
          <w:b w:val="false"/>
          <w:i w:val="false"/>
          <w:color w:val="ff0000"/>
          <w:sz w:val="28"/>
        </w:rPr>
        <w:t xml:space="preserve">
      Ескерту. 7-қосымшамен толықтырылды – ҚР Білім және ғылым министрінің 16.07.2020 </w:t>
      </w:r>
      <w:r>
        <w:rPr>
          <w:rFonts w:ascii="Times New Roman"/>
          <w:b w:val="false"/>
          <w:i w:val="false"/>
          <w:color w:val="ff0000"/>
          <w:sz w:val="28"/>
        </w:rPr>
        <w:t>№ 303</w:t>
      </w:r>
      <w:r>
        <w:rPr>
          <w:rFonts w:ascii="Times New Roman"/>
          <w:b w:val="false"/>
          <w:i w:val="false"/>
          <w:color w:val="ff0000"/>
          <w:sz w:val="28"/>
        </w:rPr>
        <w:t xml:space="preserve"> (алғаш ресми жарияланған күнінен бастап қолданысқа енгізіледі) бұйрығымен.</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951"/>
        <w:gridCol w:w="3463"/>
        <w:gridCol w:w="1566"/>
        <w:gridCol w:w="1566"/>
        <w:gridCol w:w="1377"/>
        <w:gridCol w:w="5"/>
        <w:gridCol w:w="1372"/>
      </w:tblGrid>
      <w:tr>
        <w:trPr>
          <w:trHeight w:val="30" w:hRule="atLeast"/>
        </w:trPr>
        <w:tc>
          <w:tcPr>
            <w:tcW w:w="295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білім мамандығының коды</w:t>
            </w:r>
          </w:p>
        </w:tc>
        <w:tc>
          <w:tcPr>
            <w:tcW w:w="346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Мамандықтың атауы</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Бейіндік пән атауы</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(жалпы негізгі)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(жалпы негізгі)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 (жалпы орта)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 (жалпы орта)</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0100000 –Білім беру</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Мектепке дейінгі білім беру және тәрбиелеу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Тәрбие жұмысын ұйымдастыру (деңгей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Дене тәрбиесі және спорт</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Спорттық көрсеткіштер және жетістіктер бойынша портфолио</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Спорттық көрсеткіштер және жетістіктер бойынша портфолио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Кәсіптік білім беру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Бастауыш білім беру*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Музыкалық білім беру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Өмір сүру қауіпсіздігі және валеология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Білім ұйымдарындағы лаборант</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беру*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Исламтану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0200000 – Құқық</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Құқықтану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қорғау қызметі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Патенттану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Құқық негіздері</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0300000 – Медицина, фармацевтика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Емдеу 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Медбикелік іс</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Гигиена және эпидемиология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Стоматология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Зертханалық диагностика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Фармация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Ортопедиялық стоматология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оптика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0400000 – Өнер және мәдениет</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Кітапхана 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Дизайн (бейін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Әлеуметтік-мәдени қызмет және халықтық көркем өнер шығармашылығы (бейін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Аспаптық орындау және музыкалық өнер эстрадасы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 дирижері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Музыка теориясы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Ән салу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Хореография өнері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Актерлік өнер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Цирк өнері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Театр-декорация өнері (бейін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Кескіндеу, мүсін және графика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Сәнді-қолданбалы және халықтық кәсіпшілік өнері (бейін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Қайта қалпына келтіріп жөндеу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Зергерлік іс (салалары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Әртіс орындаушы, концерттік бағдарламалардың дыбыс операторы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 өндірісінің дизайны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Ландшафтік дизайны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Құрылыстағы дизайн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0420000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Интерьер дизайны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0500000 - Қызмет көрсету, экономика және басқару</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Әлеуметтік жұмыс</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Телекоммуникациялық құралдармен тұрмыстық техникаларды жөндеу және қызмет көрсету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Cлесарлық іс</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Бұйымдарды химиялық тазалау және бояу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Фото 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Шаштараз өнері және сәндік косметика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Қонақ үйі шаруашылығына қызмет көрсетуді ұйымдастыру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Тамақтандыруды ұйымдастыру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киім 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 қағаздарын жүргізу және мұрағаттану (салалары және қолдану аясы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тарихы</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Туризм (салалары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Аудармашы ісі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Әдебиет (оқыту тілдері бойынша)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Маркетинг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Бағалау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Менеджмент (салалар және қолдану аясы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Қаржы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Статистика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 және аудит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Экономика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Логистика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Қонақ үй бизнесі: отель/ мейрамхананы басқару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0522000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Іс-шараларды ұйымдастыру және қызмет көрсету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Дүниежүзі тарихы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 тілі</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0600000 – Метрология, стандарттау және сертификаттау</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Метрология, стандарттау және сертификаттау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Сапаны бақылау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0603000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Бұзбайтын бақылаудың салалары мен түрлері бойынша бұзбайтын бақылау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0700000 - Геология, тау-кен өнеркәсібі және пайдалы қазбаларды өндіру</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Геологиялық түсіру, пайдалы қазбалардың кен орындарын іздеу және барлау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 кен орындарын барлау технологиясы мен техникасы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Гидрогеология және инженерлік геология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қазбалардың кен орындарын іздеу мен барлаудың геофизикалық әдістері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қазбалардың кен орындарын жер астында өңдеу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 ашық түрде қазу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Тау-кен электромеханикалық жабдықтарына техникалық қызмет көрсету және жөндеу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 байыту (көмірмен байыту)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Пайдалы қазбаларды байыту (кен байыту)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Ашық кеніштің электр-механикалық жабдықтарына техникалық қызмет көрсету және жөндеу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Маркшейдерлік іс</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 асты құбырларының құрылысы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0713000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Геодезия және картография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0800000 - Мұнай-газ және химия өндірісі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мен газ ұңғымаларын бұрғылау және бұрғылау жұмыстарының технологиясы (бейін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Мұнай-газ құбырлары мен мұнай газ қоймаларының құрылысы және оларды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Компрессорлық станциялар мен жерасты құбырларының электр жүйесін жөндеу және қызмет көрсету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Технологиялық жабдықтар мен құбырларды монтаждау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мен газды сақтау және тасымалдау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Ұңғымаларды мұнай мен газға сынау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және газ кәсіпшілігінің техникалық жабдықтарын жөндеу және қызмет көрсету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өңдеу және химия өнеркәсібі кәсіпорындарының жабдықтарына техникалық қызмет көрсету және оларды жөндеу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және газ кен орындарын пайдалану (бейін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Мұнай-газ құбырларын, мұнай-газ қоймалары мен жанар май құю станцияларын салу және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талшықтар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Резеңке-техникалық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Шина өндірісі және вулканизация процесі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Полимер технологиясының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Тұтқыр және сусымалы материалдардың химиялық өндірісінің машиналары мен жабдықтарын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технология және өндіріс (бейіні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Кокс-химия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өндіріс технологиясы (бейіні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мен газды қайта өңдеу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Изотоптарды бөлу технологиясы мен вакуумдық техника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Мұнай және газ өндіру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Кен орындарын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Химиялық инжиниринг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Бұрғылау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 инжинирингі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 жабдықтары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Ауыр өнеркәсіп жабдықтары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БӨА инжинирингі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Энергетиканы қайта өңдеу және электроэнергетикалық инжиниринг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Электрлік инжиниринг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Қиын балқитын бейметалл және силикатты материалдар мен бұйымдардың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0900000 - Энергетика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станциялары мен желілерінің (түрлері бойынша) электр жабдықтары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Электрмен жабдықтау (салалары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энергетикасы (салалары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электротехникалық жүйелерін электрмен жабдықтау, пайдалану, техникалық қызмет көрсету және жөндеу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Энергетикалық көлік қондырғысын пайдалану (көлік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Жылу электр станцияларының жылу энергетикалық қондырғылары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жылу жабдықтары және жылумен жабдықтау жүйелері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станцияларында су, отын және майлау материалдары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Ядролық реакторлар және энергетикалық қондырғылар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Электрлік және электромеханикалық жабдықтар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Электромеханикалық құралдарды техникалық пайдалану, қызмет көрсету және жөндеу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Электротехнология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Энергоменеджмент</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Энергоаудит</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Гидроэнергетика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Гибрид энергиясы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Дәстүрлі энергетика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Жаңартылатын энергетика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Жоғары кернеу желісі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0920000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Төменгі кернеу желісі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1000000 - Металлургия және машина жасау</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Доменді пештерге қызмет көрсету және оларды жөндеу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Қара металл металлургиясы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Түсті металлдар металлургиясы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Құю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Болаттарды пештен тыс өңдеу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 өңдеу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Отқа төзімді заттар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Композициялық және ұнтақты материалдар, жабындар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Прокаттау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Құбыр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Автоматтық тізбектер және агрегаттық станоктар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Икемді автоматтық тізбектер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Механикалық өңдеу, өлшеу- бақылау құралдары және өндірістегі автоматика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Машина жасау технологиясы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Машина жасаудағы монтаж және автомобильдерді сынау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Өнеркәсіптік механика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Дәл машина жасау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Механикалық өңдеу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Автомобиль құрылысы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1100000 - Көлік (салалары бойынша)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Ұшу аппараттарының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Авиациялық аспаптар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Кеме жасау және кеме машиналары мен механизмдеріне техникалық қызмет көрсету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Теңіз техникасын электр-радио монтаждаушы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 электр көліктерін пайдалану, техникалық қызмет көрсету және жөндеу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жылжымалы құрамының өндірісі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Көтергіш- көлік, құрылыс- жол машиналары мен жабдықтарын техникалық пайдалану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жылжымалы құрамдарын пайдалану, жөндеу және оларға техникалық қызмет көрсету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Токарлық іс және металл өңдеу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Жүк көтергіш машиналар және транспортерлер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Ұсталық тығыздау жабдықтары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Өнеркәсіп машиналары мен жабдықтарын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Металлургиядағы машиналар және жабдықтар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Дәнекерлеу ісі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Өндірістердегі электромеханикалық жабдықтар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Геология барлау жабдықтары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Электроникалық техника өндірісіне арналған жабдықтар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сауда және ет өнеркәсібі кәсіпорындарының жабдықтары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Тоңазытқыш-компрессор машиналары және қондырғылары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Технологиялық машиналар мен жабдықтарға техникалық қызмет көрсету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Медициналық техниканы монтаждау, техникалық қызмет көрсету және жөндеу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120000 – Өндіру, монтаждау, пайдалану және жөндеу (салалар бойынша). Көлікті пайдалану</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Автомобиль көлігіне қызмет көрсету, жөндеу және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Тасымалдауды ұйымдастыру және көлікте қозғалысты басқару (салалар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Тасымалдауды ұйымдастыру және көлікте қозғалысты басқару (әуе жол көліктері)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көлігінде тасымалдауды ұйымдастыру және қозғалысты басқару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 көлігін пайдалану (бейіні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Әуе көліктерінің қозғалысын басқару және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 қозғалысын ұйымдастыру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Талшықты материалдарды өңдеу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Иіру және тұту өндірісінің технологиясы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Тоқыма өндірісі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Мата емес тоқыма материалдар өндірісінің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Тігін өндірісі және киімдерді модельдеу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Аяқ киім өндірісі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 терісі мен қой терісі бұйымдары өндірісінің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Трикотаж, тоқыма, галантерея бұйымдары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Жеңіл өнеркәсіпті ұйымдастыру жабдықтары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Элеватор, ұн тартатын, жармалық және құрама жем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Темекі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 өнеркәсібі кәсіпорындарының жабдықтары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Нан пісіру, макарон және кондитер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Қант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Консервілер және тағам концентраттары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Сыра, алкогольсіз және спиртті ішімдіктер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Сүт тағамдарының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Ет және ет тағамдарының өндірісі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Тамақтандыру кәсіпорындарының өнімдерін өндіру технологиясы және оны ұйымдастыру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Полиграфия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Кәбіл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Құрал жасау (салалары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Тоңмай және тоңмай алмастырғыштар технологиясы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Экологиялық қондырғыларды пайдалану және қызмет көрсету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Шыныталшық және шыныдан жасалған заттар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Фарфор және фаянс бұйымдарын дайындау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Керамикалық өндіріс</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Әрлеу өндірісі (бейін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Тері және үлбірді химиялық өңдеу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Жеміс-жидектер мен көкөністерді сақтау және қайта өңдеу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Әуе жол кемесіне жерде қызмет көрсету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1300000 – Байланыс, телекоммуникация және ақпараттық технология. Электрондық техника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Электорондық аспаптар және құрылғылар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Автоматтандыру және басқару (бейіні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Автоматика, телемеханика және темір жол көлігінде қозғалысты басқару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Есептеу техникасы және бағдарламалық қамтамасыз ету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жүйелер (қолданылу саласы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Радиоэлектроника және байланыс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 байланысы мен сымдық таратудың желілік құрылыстарын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Автоматтандырылған байланыс жүйелерін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Оптикалық және электрондық жабдық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Көліктік (көлік түрлері бойынша) радиоэлектрондық жабдықтарды техникалық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Көліктік (әуе жол көліктері) радиоэлектрондық жабдықтарды техникалық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көлігінің жедел технологиялық байланысының құрылғыларын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Компьютерлік желілер және телекоммуникациялар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Бағдарламалау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Есептеу техникасы және компьютерлік жабдықтар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Ақпараттық қауіпсіздігі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Микроэлектроника және мобильді құрылғылар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Өндірістегі аддитивті технологиялар</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Мехатроника және робототехника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Құрылыстағы сандық жобалау мен үлгілеу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1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1400000 – Құрылыс және коммуналдық шаруашылық</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Ғимараттар мен құрылыстарды салу және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Жол-құрылыс машиналарын техникалық пайдалану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Ішкі санитарлық-техникалық құрылғыларды, желдеткіштерді және инженерлік жүйелерді монтаждау және пайдалану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Сумен жабдықтау және су бұру жүйелерінің тазартқыш құрылыстары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Газбен жабдықтау жабдықтары мен жүйелерін монтаждау және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Магистралдық жергілікті және желілік құбырларды монтаждау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Гидротехникалық құрылыс</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Қалалық қатынас жолдарын салу және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жол құрылысы, жол және жол шаруашылығы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Автомобиль жолдарын және әуеайлақтарды салу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Көпірлер мен көлік тоннелдері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 бұйымдары мен конструкцияларының өндірісі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Темір бетон және металл бұйымдары өндірісі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Жиhаз өндірісі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Лифт шаруашылығы және эскалаторлар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Қалдықтарды қайта өңдеу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Азаматтық ғимараттар интерьерінің дизайны, оларды қалпына келтіру, қайта жаңарту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Сәулет</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шығармашылық емтихан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Құрылыс механикасы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Жылыту, кондиционерлеу және желдету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Сумен жабдықтау және су бұру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Сумен қамтамасыздандыру және су бұрғыш жүйелерінің тазартқыш ғимараттарын салу және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Көтергіш-көліктік, жол құрылысының құрал - жабдықтары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Ұшқышсыз авиациялық жүйелерді пайдалану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Шетел тілі</w:t>
            </w:r>
          </w:p>
        </w:tc>
      </w:tr>
      <w:tr>
        <w:trPr>
          <w:trHeight w:val="30" w:hRule="atLeast"/>
        </w:trPr>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1500000 - Ауыл шаруашылығы, ветеринария және экология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 техникасына техникалық қызмет көрсету және оларды жөндеу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Агрономия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Өсімдік шаруашылығы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Фермер қожалығы (бейіні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Балық шаруашылығы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Аңшылық және аң өсіру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Балара өсіру және жібек шаруашылығы</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Орман шаруашылығы, бақ-саябақ және ландшафт құрылысы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Экология және табиғатты қорғау қызметі (түрлері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шаруашылығын механикаландыру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Жерге орналастыру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Зоотехния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Ветеринария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Экология және табиғат ресурстарын тиімді пайдалану (салалары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Биология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Гидрология және метеорология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География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Химия</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Өрт қауіпсіздігі</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Төтенше жағдайларда қорғау (бейіні бойынша)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Ауыл шаруашылығын электрлендіру және автоматтандыру</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Алгебра және анализ бастамалары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r>
      <w:tr>
        <w:trPr>
          <w:trHeight w:val="30" w:hRule="atLeast"/>
        </w:trPr>
        <w:tc>
          <w:tcPr>
            <w:tcW w:w="29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1519000</w:t>
            </w:r>
          </w:p>
        </w:tc>
        <w:tc>
          <w:tcPr>
            <w:tcW w:w="34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Мехатроника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15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c>
          <w:tcPr>
            <w:tcW w:w="1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Физика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Информатика</w:t>
            </w:r>
          </w:p>
        </w:tc>
      </w:tr>
    </w:tbl>
    <w:p>
      <w:pPr>
        <w:spacing w:after="0"/>
        <w:ind w:left="0"/>
        <w:jc w:val="both"/>
      </w:pPr>
      <w:r>
        <w:rPr>
          <w:rFonts w:ascii="Times New Roman"/>
          <w:b w:val="false"/>
          <w:i w:val="false"/>
          <w:color w:val="000000"/>
          <w:sz w:val="28"/>
        </w:rPr>
        <w:t>
      Ескертпе*: бейіндік пәннің атауын білім беру ұйымы берілетін мамандық бойынша біліктілігіне байланысты анықтайды.</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